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Look w:val="04A0" w:firstRow="1" w:lastRow="0" w:firstColumn="1" w:lastColumn="0" w:noHBand="0" w:noVBand="1"/>
      </w:tblPr>
      <w:tblGrid>
        <w:gridCol w:w="6072"/>
        <w:gridCol w:w="3705"/>
      </w:tblGrid>
      <w:tr w:rsidR="00F84B59" w:rsidTr="00891E5A">
        <w:trPr>
          <w:trHeight w:val="30"/>
          <w:tblCellSpacing w:w="0" w:type="auto"/>
        </w:trPr>
        <w:tc>
          <w:tcPr>
            <w:tcW w:w="6072" w:type="dxa"/>
            <w:tcMar>
              <w:top w:w="15" w:type="dxa"/>
              <w:left w:w="15" w:type="dxa"/>
              <w:bottom w:w="15" w:type="dxa"/>
              <w:right w:w="15" w:type="dxa"/>
            </w:tcMar>
            <w:vAlign w:val="center"/>
          </w:tcPr>
          <w:p w:rsidR="00F84B59" w:rsidRDefault="00891E5A">
            <w:pPr>
              <w:spacing w:after="0"/>
              <w:jc w:val="center"/>
            </w:pPr>
            <w:bookmarkStart w:id="0" w:name="_GoBack"/>
            <w:bookmarkEnd w:id="0"/>
            <w:r>
              <w:rPr>
                <w:color w:val="000000"/>
                <w:sz w:val="20"/>
              </w:rPr>
              <w:t> </w:t>
            </w:r>
          </w:p>
        </w:tc>
        <w:tc>
          <w:tcPr>
            <w:tcW w:w="3705" w:type="dxa"/>
            <w:tcMar>
              <w:top w:w="15" w:type="dxa"/>
              <w:left w:w="15" w:type="dxa"/>
              <w:bottom w:w="15" w:type="dxa"/>
              <w:right w:w="15" w:type="dxa"/>
            </w:tcMar>
            <w:vAlign w:val="center"/>
          </w:tcPr>
          <w:p w:rsidR="00F84B59" w:rsidRDefault="00891E5A">
            <w:pPr>
              <w:spacing w:after="0"/>
              <w:jc w:val="center"/>
            </w:pPr>
            <w:r>
              <w:rPr>
                <w:color w:val="000000"/>
                <w:sz w:val="20"/>
              </w:rPr>
              <w:t>Қазақстан Республикасы</w:t>
            </w:r>
            <w:r>
              <w:br/>
            </w:r>
            <w:r>
              <w:rPr>
                <w:color w:val="000000"/>
                <w:sz w:val="20"/>
              </w:rPr>
              <w:t>Үкіметінің</w:t>
            </w:r>
            <w:r>
              <w:br/>
            </w:r>
            <w:r>
              <w:rPr>
                <w:color w:val="000000"/>
                <w:sz w:val="20"/>
              </w:rPr>
              <w:t>2018 жылғы 29 желтоқсандағы</w:t>
            </w:r>
            <w:r>
              <w:br/>
            </w:r>
            <w:r>
              <w:rPr>
                <w:color w:val="000000"/>
                <w:sz w:val="20"/>
              </w:rPr>
              <w:t>№ 936 қаулысымен</w:t>
            </w:r>
            <w:r>
              <w:br/>
            </w:r>
            <w:r>
              <w:rPr>
                <w:color w:val="000000"/>
                <w:sz w:val="20"/>
              </w:rPr>
              <w:t>бекітілген</w:t>
            </w:r>
          </w:p>
        </w:tc>
      </w:tr>
    </w:tbl>
    <w:p w:rsidR="00F84B59" w:rsidRPr="00891E5A" w:rsidRDefault="00891E5A">
      <w:pPr>
        <w:spacing w:after="0"/>
        <w:rPr>
          <w:lang w:val="ru-RU"/>
        </w:rPr>
      </w:pPr>
      <w:bookmarkStart w:id="1" w:name="z19"/>
      <w:r>
        <w:rPr>
          <w:b/>
          <w:color w:val="000000"/>
        </w:rPr>
        <w:t xml:space="preserve"> </w:t>
      </w:r>
      <w:r w:rsidRPr="00891E5A">
        <w:rPr>
          <w:b/>
          <w:color w:val="000000"/>
          <w:lang w:val="ru-RU"/>
        </w:rPr>
        <w:t>Қазақстан Республикасы Индустрия және инфрақұрылымдық даму министрлігі туралы ереже</w:t>
      </w:r>
    </w:p>
    <w:p w:rsidR="00F84B59" w:rsidRPr="00891E5A" w:rsidRDefault="00891E5A">
      <w:pPr>
        <w:spacing w:after="0"/>
        <w:rPr>
          <w:lang w:val="ru-RU"/>
        </w:rPr>
      </w:pPr>
      <w:bookmarkStart w:id="2" w:name="z20"/>
      <w:bookmarkEnd w:id="1"/>
      <w:r w:rsidRPr="00891E5A">
        <w:rPr>
          <w:b/>
          <w:color w:val="000000"/>
          <w:lang w:val="ru-RU"/>
        </w:rPr>
        <w:t xml:space="preserve"> 1. Жалпы ережелер</w:t>
      </w:r>
    </w:p>
    <w:p w:rsidR="00F84B59" w:rsidRPr="00891E5A" w:rsidRDefault="00891E5A">
      <w:pPr>
        <w:spacing w:after="0"/>
        <w:jc w:val="both"/>
        <w:rPr>
          <w:lang w:val="ru-RU"/>
        </w:rPr>
      </w:pPr>
      <w:bookmarkStart w:id="3" w:name="z21"/>
      <w:bookmarkEnd w:id="2"/>
      <w:r>
        <w:rPr>
          <w:color w:val="000000"/>
          <w:sz w:val="28"/>
        </w:rPr>
        <w:t>     </w:t>
      </w:r>
      <w:r w:rsidRPr="00891E5A">
        <w:rPr>
          <w:color w:val="000000"/>
          <w:sz w:val="28"/>
          <w:lang w:val="ru-RU"/>
        </w:rPr>
        <w:t xml:space="preserve"> 1. Қазақстан Республикасы Индустрия және инфрақұрылымдық даму министрлігі индустрия және индустриялық даму, тау-кен металлургиялық кешен, жергілікті қамтуды дамыту, машина жасау, көмір, химия, фармацевтика және медицина өнеркәс</w:t>
      </w:r>
      <w:r>
        <w:rPr>
          <w:color w:val="000000"/>
          <w:sz w:val="28"/>
        </w:rPr>
        <w:t>i</w:t>
      </w:r>
      <w:r w:rsidRPr="00891E5A">
        <w:rPr>
          <w:color w:val="000000"/>
          <w:sz w:val="28"/>
          <w:lang w:val="ru-RU"/>
        </w:rPr>
        <w:t>б</w:t>
      </w:r>
      <w:r>
        <w:rPr>
          <w:color w:val="000000"/>
          <w:sz w:val="28"/>
        </w:rPr>
        <w:t>i</w:t>
      </w:r>
      <w:r w:rsidRPr="00891E5A">
        <w:rPr>
          <w:color w:val="000000"/>
          <w:sz w:val="28"/>
          <w:lang w:val="ru-RU"/>
        </w:rPr>
        <w:t>, жең</w:t>
      </w:r>
      <w:r>
        <w:rPr>
          <w:color w:val="000000"/>
          <w:sz w:val="28"/>
        </w:rPr>
        <w:t>i</w:t>
      </w:r>
      <w:r w:rsidRPr="00891E5A">
        <w:rPr>
          <w:color w:val="000000"/>
          <w:sz w:val="28"/>
          <w:lang w:val="ru-RU"/>
        </w:rPr>
        <w:t>л, ағаш өңдеу және жиһаз өнеркәс</w:t>
      </w:r>
      <w:r>
        <w:rPr>
          <w:color w:val="000000"/>
          <w:sz w:val="28"/>
        </w:rPr>
        <w:t>i</w:t>
      </w:r>
      <w:r w:rsidRPr="00891E5A">
        <w:rPr>
          <w:color w:val="000000"/>
          <w:sz w:val="28"/>
          <w:lang w:val="ru-RU"/>
        </w:rPr>
        <w:t>б</w:t>
      </w:r>
      <w:r>
        <w:rPr>
          <w:color w:val="000000"/>
          <w:sz w:val="28"/>
        </w:rPr>
        <w:t>i</w:t>
      </w:r>
      <w:r w:rsidRPr="00891E5A">
        <w:rPr>
          <w:color w:val="000000"/>
          <w:sz w:val="28"/>
          <w:lang w:val="ru-RU"/>
        </w:rPr>
        <w:t>, құрылыс индустриясы және құрылыс материалдарының өнд</w:t>
      </w:r>
      <w:r>
        <w:rPr>
          <w:color w:val="000000"/>
          <w:sz w:val="28"/>
        </w:rPr>
        <w:t>i</w:t>
      </w:r>
      <w:r w:rsidRPr="00891E5A">
        <w:rPr>
          <w:color w:val="000000"/>
          <w:sz w:val="28"/>
          <w:lang w:val="ru-RU"/>
        </w:rPr>
        <w:t>р</w:t>
      </w:r>
      <w:r>
        <w:rPr>
          <w:color w:val="000000"/>
          <w:sz w:val="28"/>
        </w:rPr>
        <w:t>i</w:t>
      </w:r>
      <w:r w:rsidRPr="00891E5A">
        <w:rPr>
          <w:color w:val="000000"/>
          <w:sz w:val="28"/>
          <w:lang w:val="ru-RU"/>
        </w:rPr>
        <w:t>с</w:t>
      </w:r>
      <w:r>
        <w:rPr>
          <w:color w:val="000000"/>
          <w:sz w:val="28"/>
        </w:rPr>
        <w:t>i</w:t>
      </w:r>
      <w:r w:rsidRPr="00891E5A">
        <w:rPr>
          <w:color w:val="000000"/>
          <w:sz w:val="28"/>
          <w:lang w:val="ru-RU"/>
        </w:rPr>
        <w:t>, салалық бағыттылығына сәйкес машиналар мен жабдықтардың қау</w:t>
      </w:r>
      <w:r>
        <w:rPr>
          <w:color w:val="000000"/>
          <w:sz w:val="28"/>
        </w:rPr>
        <w:t>i</w:t>
      </w:r>
      <w:r w:rsidRPr="00891E5A">
        <w:rPr>
          <w:color w:val="000000"/>
          <w:sz w:val="28"/>
          <w:lang w:val="ru-RU"/>
        </w:rPr>
        <w:t>пс</w:t>
      </w:r>
      <w:r>
        <w:rPr>
          <w:color w:val="000000"/>
          <w:sz w:val="28"/>
        </w:rPr>
        <w:t>i</w:t>
      </w:r>
      <w:r w:rsidRPr="00891E5A">
        <w:rPr>
          <w:color w:val="000000"/>
          <w:sz w:val="28"/>
          <w:lang w:val="ru-RU"/>
        </w:rPr>
        <w:t>зд</w:t>
      </w:r>
      <w:r>
        <w:rPr>
          <w:color w:val="000000"/>
          <w:sz w:val="28"/>
        </w:rPr>
        <w:t>i</w:t>
      </w:r>
      <w:r w:rsidRPr="00891E5A">
        <w:rPr>
          <w:color w:val="000000"/>
          <w:sz w:val="28"/>
          <w:lang w:val="ru-RU"/>
        </w:rPr>
        <w:t>г</w:t>
      </w:r>
      <w:r>
        <w:rPr>
          <w:color w:val="000000"/>
          <w:sz w:val="28"/>
        </w:rPr>
        <w:t>i</w:t>
      </w:r>
      <w:r w:rsidRPr="00891E5A">
        <w:rPr>
          <w:color w:val="000000"/>
          <w:sz w:val="28"/>
          <w:lang w:val="ru-RU"/>
        </w:rPr>
        <w:t xml:space="preserve"> және химия өн</w:t>
      </w:r>
      <w:r>
        <w:rPr>
          <w:color w:val="000000"/>
          <w:sz w:val="28"/>
        </w:rPr>
        <w:t>i</w:t>
      </w:r>
      <w:r w:rsidRPr="00891E5A">
        <w:rPr>
          <w:color w:val="000000"/>
          <w:sz w:val="28"/>
          <w:lang w:val="ru-RU"/>
        </w:rPr>
        <w:t>м</w:t>
      </w:r>
      <w:r>
        <w:rPr>
          <w:color w:val="000000"/>
          <w:sz w:val="28"/>
        </w:rPr>
        <w:t>i</w:t>
      </w:r>
      <w:r w:rsidRPr="00891E5A">
        <w:rPr>
          <w:color w:val="000000"/>
          <w:sz w:val="28"/>
          <w:lang w:val="ru-RU"/>
        </w:rPr>
        <w:t>н</w:t>
      </w:r>
      <w:r>
        <w:rPr>
          <w:color w:val="000000"/>
          <w:sz w:val="28"/>
        </w:rPr>
        <w:t>i</w:t>
      </w:r>
      <w:r w:rsidRPr="00891E5A">
        <w:rPr>
          <w:color w:val="000000"/>
          <w:sz w:val="28"/>
          <w:lang w:val="ru-RU"/>
        </w:rPr>
        <w:t>ң қау</w:t>
      </w:r>
      <w:r>
        <w:rPr>
          <w:color w:val="000000"/>
          <w:sz w:val="28"/>
        </w:rPr>
        <w:t>i</w:t>
      </w:r>
      <w:r w:rsidRPr="00891E5A">
        <w:rPr>
          <w:color w:val="000000"/>
          <w:sz w:val="28"/>
          <w:lang w:val="ru-RU"/>
        </w:rPr>
        <w:t>пс</w:t>
      </w:r>
      <w:r>
        <w:rPr>
          <w:color w:val="000000"/>
          <w:sz w:val="28"/>
        </w:rPr>
        <w:t>i</w:t>
      </w:r>
      <w:r w:rsidRPr="00891E5A">
        <w:rPr>
          <w:color w:val="000000"/>
          <w:sz w:val="28"/>
          <w:lang w:val="ru-RU"/>
        </w:rPr>
        <w:t>зд</w:t>
      </w:r>
      <w:r>
        <w:rPr>
          <w:color w:val="000000"/>
          <w:sz w:val="28"/>
        </w:rPr>
        <w:t>i</w:t>
      </w:r>
      <w:r w:rsidRPr="00891E5A">
        <w:rPr>
          <w:color w:val="000000"/>
          <w:sz w:val="28"/>
          <w:lang w:val="ru-RU"/>
        </w:rPr>
        <w:t>г</w:t>
      </w:r>
      <w:r>
        <w:rPr>
          <w:color w:val="000000"/>
          <w:sz w:val="28"/>
        </w:rPr>
        <w:t>i</w:t>
      </w:r>
      <w:r w:rsidRPr="00891E5A">
        <w:rPr>
          <w:color w:val="000000"/>
          <w:sz w:val="28"/>
          <w:lang w:val="ru-RU"/>
        </w:rPr>
        <w:t>; экспорттық бақылау; өнеркәсіптік қауіпсіздік; энергия үнемдеу және энергия тиімділігін арттыру; бағалы металдар өндірісін және бағалы металдар мен асыл тастар, құрамында бағалы металдар бар шикізат тауарлары, зергерлік және басқа да бұйымдар айналымын реттеу; арнайы экономикалық және индустриялық аймақтардың құрылуы, жұмыс істеуі және тарату; уран өндіруді қоспағанда, қатты пайдалы қазбалар бөл</w:t>
      </w:r>
      <w:r>
        <w:rPr>
          <w:color w:val="000000"/>
          <w:sz w:val="28"/>
        </w:rPr>
        <w:t>i</w:t>
      </w:r>
      <w:r w:rsidRPr="00891E5A">
        <w:rPr>
          <w:color w:val="000000"/>
          <w:sz w:val="28"/>
          <w:lang w:val="ru-RU"/>
        </w:rPr>
        <w:t>г</w:t>
      </w:r>
      <w:r>
        <w:rPr>
          <w:color w:val="000000"/>
          <w:sz w:val="28"/>
        </w:rPr>
        <w:t>i</w:t>
      </w:r>
      <w:r w:rsidRPr="00891E5A">
        <w:rPr>
          <w:color w:val="000000"/>
          <w:sz w:val="28"/>
          <w:lang w:val="ru-RU"/>
        </w:rPr>
        <w:t>нде жер қойнауын пайдалануды мемлекетт</w:t>
      </w:r>
      <w:r>
        <w:rPr>
          <w:color w:val="000000"/>
          <w:sz w:val="28"/>
        </w:rPr>
        <w:t>i</w:t>
      </w:r>
      <w:r w:rsidRPr="00891E5A">
        <w:rPr>
          <w:color w:val="000000"/>
          <w:sz w:val="28"/>
          <w:lang w:val="ru-RU"/>
        </w:rPr>
        <w:t>к басқару; теміржол, автомобиль, ішкі су көлігі, сауда мақсатында теңізде жүзу салаларында, Қазақстан Республикасының әуе кең</w:t>
      </w:r>
      <w:r>
        <w:rPr>
          <w:color w:val="000000"/>
          <w:sz w:val="28"/>
        </w:rPr>
        <w:t>i</w:t>
      </w:r>
      <w:r w:rsidRPr="00891E5A">
        <w:rPr>
          <w:color w:val="000000"/>
          <w:sz w:val="28"/>
          <w:lang w:val="ru-RU"/>
        </w:rPr>
        <w:t>ст</w:t>
      </w:r>
      <w:r>
        <w:rPr>
          <w:color w:val="000000"/>
          <w:sz w:val="28"/>
        </w:rPr>
        <w:t>i</w:t>
      </w:r>
      <w:r w:rsidRPr="00891E5A">
        <w:rPr>
          <w:color w:val="000000"/>
          <w:sz w:val="28"/>
          <w:lang w:val="ru-RU"/>
        </w:rPr>
        <w:t>г</w:t>
      </w:r>
      <w:r>
        <w:rPr>
          <w:color w:val="000000"/>
          <w:sz w:val="28"/>
        </w:rPr>
        <w:t>i</w:t>
      </w:r>
      <w:r w:rsidRPr="00891E5A">
        <w:rPr>
          <w:color w:val="000000"/>
          <w:sz w:val="28"/>
          <w:lang w:val="ru-RU"/>
        </w:rPr>
        <w:t>н пайдалану мен азаматтық және экспериментт</w:t>
      </w:r>
      <w:r>
        <w:rPr>
          <w:color w:val="000000"/>
          <w:sz w:val="28"/>
        </w:rPr>
        <w:t>i</w:t>
      </w:r>
      <w:r w:rsidRPr="00891E5A">
        <w:rPr>
          <w:color w:val="000000"/>
          <w:sz w:val="28"/>
          <w:lang w:val="ru-RU"/>
        </w:rPr>
        <w:t>к авиация қызмет</w:t>
      </w:r>
      <w:r>
        <w:rPr>
          <w:color w:val="000000"/>
          <w:sz w:val="28"/>
        </w:rPr>
        <w:t>i</w:t>
      </w:r>
      <w:r w:rsidRPr="00891E5A">
        <w:rPr>
          <w:color w:val="000000"/>
          <w:sz w:val="28"/>
          <w:lang w:val="ru-RU"/>
        </w:rPr>
        <w:t>, аэронавигация және әуежайлар қызметі саласындағы табиғи монополия, әуежайлар қызметі саласындағы қоғамдық маңызы бар нарықтар, автомобиль жолдары; сәулет, қала құрылысы және құрылыс қызметі, тұрғын үй қатынастары, коммуналдық шаруашылық және коммуналдық қалдықтармен (қатты тұрмыстық қалдықтарды қоспағанда) жұмыс істеу, елді мекендер шегінде сумен жабдықтау және су бұру, жылумен жабдықтау (орталықтандырылған жылумен жабдықтау аймағында жылу энергиясын өндіруді жүзеге асыратын жылу электр орталықтары мен қазандықтардан басқа) саласындағы мемлекеттік реттеу, тұрғын үй құрылысына үлестік қатысу (бұдан әр</w:t>
      </w:r>
      <w:r>
        <w:rPr>
          <w:color w:val="000000"/>
          <w:sz w:val="28"/>
        </w:rPr>
        <w:t>i</w:t>
      </w:r>
      <w:r w:rsidRPr="00891E5A">
        <w:rPr>
          <w:color w:val="000000"/>
          <w:sz w:val="28"/>
          <w:lang w:val="ru-RU"/>
        </w:rPr>
        <w:t xml:space="preserve"> – реттелет</w:t>
      </w:r>
      <w:r>
        <w:rPr>
          <w:color w:val="000000"/>
          <w:sz w:val="28"/>
        </w:rPr>
        <w:t>i</w:t>
      </w:r>
      <w:r w:rsidRPr="00891E5A">
        <w:rPr>
          <w:color w:val="000000"/>
          <w:sz w:val="28"/>
          <w:lang w:val="ru-RU"/>
        </w:rPr>
        <w:t>н салалар) басшылықты жүзеге асыратын Қазақстан Республикасының мемлекеттік органы болып табылады.</w:t>
      </w:r>
    </w:p>
    <w:bookmarkEnd w:id="3"/>
    <w:p w:rsidR="00F84B59" w:rsidRDefault="00891E5A">
      <w:pPr>
        <w:spacing w:after="0"/>
      </w:pPr>
      <w:r>
        <w:rPr>
          <w:color w:val="FF0000"/>
          <w:sz w:val="28"/>
        </w:rPr>
        <w:t>     </w:t>
      </w:r>
      <w:r w:rsidRPr="00891E5A">
        <w:rPr>
          <w:color w:val="FF0000"/>
          <w:sz w:val="28"/>
          <w:lang w:val="ru-RU"/>
        </w:rPr>
        <w:t xml:space="preserve"> </w:t>
      </w:r>
      <w:r>
        <w:rPr>
          <w:color w:val="FF0000"/>
          <w:sz w:val="28"/>
        </w:rPr>
        <w:t>Ескерту. 1-тармақ жаңа редакцияда – ҚР Үкіметінің 31.07.2019 № 561 қаулысымен.</w:t>
      </w:r>
      <w:r>
        <w:br/>
      </w:r>
    </w:p>
    <w:p w:rsidR="00F84B59" w:rsidRPr="00891E5A" w:rsidRDefault="00891E5A">
      <w:pPr>
        <w:spacing w:after="0"/>
        <w:jc w:val="both"/>
        <w:rPr>
          <w:lang w:val="ru-RU"/>
        </w:rPr>
      </w:pPr>
      <w:bookmarkStart w:id="4" w:name="z22"/>
      <w:r>
        <w:rPr>
          <w:color w:val="000000"/>
          <w:sz w:val="28"/>
        </w:rPr>
        <w:t xml:space="preserve">      </w:t>
      </w:r>
      <w:r w:rsidRPr="00891E5A">
        <w:rPr>
          <w:color w:val="000000"/>
          <w:sz w:val="28"/>
          <w:lang w:val="ru-RU"/>
        </w:rPr>
        <w:t>2. Қазақстан Республикасы Индустрия және инфрақұрылымдық даму министрлігінің мынадай ведомстволары бар:</w:t>
      </w:r>
    </w:p>
    <w:p w:rsidR="00F84B59" w:rsidRPr="00891E5A" w:rsidRDefault="00891E5A">
      <w:pPr>
        <w:spacing w:after="0"/>
        <w:jc w:val="both"/>
        <w:rPr>
          <w:lang w:val="ru-RU"/>
        </w:rPr>
      </w:pPr>
      <w:bookmarkStart w:id="5" w:name="z23"/>
      <w:bookmarkEnd w:id="4"/>
      <w:r>
        <w:rPr>
          <w:color w:val="000000"/>
          <w:sz w:val="28"/>
        </w:rPr>
        <w:lastRenderedPageBreak/>
        <w:t>     </w:t>
      </w:r>
      <w:r w:rsidRPr="00891E5A">
        <w:rPr>
          <w:color w:val="000000"/>
          <w:sz w:val="28"/>
          <w:lang w:val="ru-RU"/>
        </w:rPr>
        <w:t xml:space="preserve"> 1) Индустрия және инфрақұрылымдық даму министрлігінің Индустриялық даму және өнеркәсіптік қауіпсіздік комитеті;</w:t>
      </w:r>
    </w:p>
    <w:bookmarkEnd w:id="5"/>
    <w:p w:rsidR="00F84B59" w:rsidRDefault="00891E5A">
      <w:pPr>
        <w:spacing w:after="0"/>
      </w:pPr>
      <w:r>
        <w:rPr>
          <w:color w:val="FF0000"/>
          <w:sz w:val="28"/>
        </w:rPr>
        <w:t>     </w:t>
      </w:r>
      <w:r w:rsidRPr="00891E5A">
        <w:rPr>
          <w:color w:val="FF0000"/>
          <w:sz w:val="28"/>
          <w:lang w:val="ru-RU"/>
        </w:rPr>
        <w:t xml:space="preserve"> 2) алып тасталды – ҚР Үкіметінің 10.07.2019 </w:t>
      </w:r>
      <w:r w:rsidRPr="00891E5A">
        <w:rPr>
          <w:color w:val="000000"/>
          <w:sz w:val="28"/>
          <w:lang w:val="ru-RU"/>
        </w:rPr>
        <w:t>№ 497</w:t>
      </w:r>
      <w:r w:rsidRPr="00891E5A">
        <w:rPr>
          <w:color w:val="FF0000"/>
          <w:sz w:val="28"/>
          <w:lang w:val="ru-RU"/>
        </w:rPr>
        <w:t xml:space="preserve"> қаулысымен.</w:t>
      </w:r>
      <w:r w:rsidRPr="00891E5A">
        <w:rPr>
          <w:lang w:val="ru-RU"/>
        </w:rPr>
        <w:br/>
      </w:r>
      <w:r>
        <w:rPr>
          <w:color w:val="FF0000"/>
          <w:sz w:val="28"/>
        </w:rPr>
        <w:t>     </w:t>
      </w:r>
      <w:r w:rsidRPr="00891E5A">
        <w:rPr>
          <w:color w:val="FF0000"/>
          <w:sz w:val="28"/>
          <w:lang w:val="ru-RU"/>
        </w:rPr>
        <w:t xml:space="preserve"> </w:t>
      </w:r>
      <w:r>
        <w:rPr>
          <w:color w:val="FF0000"/>
          <w:sz w:val="28"/>
        </w:rPr>
        <w:t xml:space="preserve">3) алып тасталды - ҚР Үкіметінің 05.07.2019 </w:t>
      </w:r>
      <w:r>
        <w:rPr>
          <w:color w:val="000000"/>
          <w:sz w:val="28"/>
        </w:rPr>
        <w:t>№ 479</w:t>
      </w:r>
      <w:r>
        <w:rPr>
          <w:color w:val="FF0000"/>
          <w:sz w:val="28"/>
        </w:rPr>
        <w:t xml:space="preserve"> қаулысымен.</w:t>
      </w:r>
      <w:r>
        <w:br/>
      </w:r>
    </w:p>
    <w:p w:rsidR="00F84B59" w:rsidRPr="00891E5A" w:rsidRDefault="00891E5A">
      <w:pPr>
        <w:spacing w:after="0"/>
        <w:jc w:val="both"/>
        <w:rPr>
          <w:lang w:val="ru-RU"/>
        </w:rPr>
      </w:pPr>
      <w:bookmarkStart w:id="6" w:name="z26"/>
      <w:r>
        <w:rPr>
          <w:color w:val="000000"/>
          <w:sz w:val="28"/>
        </w:rPr>
        <w:t xml:space="preserve">      </w:t>
      </w:r>
      <w:r w:rsidRPr="00891E5A">
        <w:rPr>
          <w:color w:val="000000"/>
          <w:sz w:val="28"/>
          <w:lang w:val="ru-RU"/>
        </w:rPr>
        <w:t>4) Индустрия және инфрақұрылымдық даму министрлігінің Автомобиль жолдары комитеті;</w:t>
      </w:r>
    </w:p>
    <w:p w:rsidR="00F84B59" w:rsidRPr="00891E5A" w:rsidRDefault="00891E5A">
      <w:pPr>
        <w:spacing w:after="0"/>
        <w:jc w:val="both"/>
        <w:rPr>
          <w:lang w:val="ru-RU"/>
        </w:rPr>
      </w:pPr>
      <w:bookmarkStart w:id="7" w:name="z27"/>
      <w:bookmarkEnd w:id="6"/>
      <w:r>
        <w:rPr>
          <w:color w:val="000000"/>
          <w:sz w:val="28"/>
        </w:rPr>
        <w:t>     </w:t>
      </w:r>
      <w:r w:rsidRPr="00891E5A">
        <w:rPr>
          <w:color w:val="000000"/>
          <w:sz w:val="28"/>
          <w:lang w:val="ru-RU"/>
        </w:rPr>
        <w:t xml:space="preserve"> 5) Индустрия және инфрақұрылымдық даму министрлігінің Азаматтық авиация комитеті;</w:t>
      </w:r>
    </w:p>
    <w:p w:rsidR="00F84B59" w:rsidRPr="00891E5A" w:rsidRDefault="00891E5A">
      <w:pPr>
        <w:spacing w:after="0"/>
        <w:jc w:val="both"/>
        <w:rPr>
          <w:lang w:val="ru-RU"/>
        </w:rPr>
      </w:pPr>
      <w:bookmarkStart w:id="8" w:name="z28"/>
      <w:bookmarkEnd w:id="7"/>
      <w:r>
        <w:rPr>
          <w:color w:val="000000"/>
          <w:sz w:val="28"/>
        </w:rPr>
        <w:t>     </w:t>
      </w:r>
      <w:r w:rsidRPr="00891E5A">
        <w:rPr>
          <w:color w:val="000000"/>
          <w:sz w:val="28"/>
          <w:lang w:val="ru-RU"/>
        </w:rPr>
        <w:t xml:space="preserve"> 6) Индустрия және инфрақұрылымдық даму министрлігінің Көлік комитеті;</w:t>
      </w:r>
    </w:p>
    <w:p w:rsidR="00F84B59" w:rsidRPr="00891E5A" w:rsidRDefault="00891E5A">
      <w:pPr>
        <w:spacing w:after="0"/>
        <w:jc w:val="both"/>
        <w:rPr>
          <w:lang w:val="ru-RU"/>
        </w:rPr>
      </w:pPr>
      <w:bookmarkStart w:id="9" w:name="z29"/>
      <w:bookmarkEnd w:id="8"/>
      <w:r>
        <w:rPr>
          <w:color w:val="000000"/>
          <w:sz w:val="28"/>
        </w:rPr>
        <w:t>     </w:t>
      </w:r>
      <w:r w:rsidRPr="00891E5A">
        <w:rPr>
          <w:color w:val="000000"/>
          <w:sz w:val="28"/>
          <w:lang w:val="ru-RU"/>
        </w:rPr>
        <w:t xml:space="preserve"> 7) Индустрия және инфрақұрылымдық даму министрлігінің Құрылыс және тұрғын үй-коммуналдық шаруашылық істері комитеті.</w:t>
      </w:r>
    </w:p>
    <w:bookmarkEnd w:id="9"/>
    <w:p w:rsidR="00F84B59" w:rsidRDefault="00891E5A">
      <w:pPr>
        <w:spacing w:after="0"/>
      </w:pPr>
      <w:r>
        <w:rPr>
          <w:color w:val="FF0000"/>
          <w:sz w:val="28"/>
        </w:rPr>
        <w:t>     </w:t>
      </w:r>
      <w:r w:rsidRPr="00891E5A">
        <w:rPr>
          <w:color w:val="FF0000"/>
          <w:sz w:val="28"/>
          <w:lang w:val="ru-RU"/>
        </w:rPr>
        <w:t xml:space="preserve"> </w:t>
      </w:r>
      <w:r>
        <w:rPr>
          <w:color w:val="FF0000"/>
          <w:sz w:val="28"/>
        </w:rPr>
        <w:t xml:space="preserve">Ескерту. 2-тармаққа өзгеріс енгізілді – ҚР Үкіметінің 05.07.2019 </w:t>
      </w:r>
      <w:r>
        <w:rPr>
          <w:color w:val="000000"/>
          <w:sz w:val="28"/>
        </w:rPr>
        <w:t>№ 479</w:t>
      </w:r>
      <w:r>
        <w:rPr>
          <w:color w:val="FF0000"/>
          <w:sz w:val="28"/>
        </w:rPr>
        <w:t xml:space="preserve">; 10.07.2019 </w:t>
      </w:r>
      <w:r>
        <w:rPr>
          <w:color w:val="000000"/>
          <w:sz w:val="28"/>
        </w:rPr>
        <w:t>№ 497</w:t>
      </w:r>
      <w:r>
        <w:rPr>
          <w:color w:val="FF0000"/>
          <w:sz w:val="28"/>
        </w:rPr>
        <w:t xml:space="preserve"> қаулысымен.</w:t>
      </w:r>
      <w:r>
        <w:br/>
      </w:r>
    </w:p>
    <w:p w:rsidR="00F84B59" w:rsidRDefault="00891E5A">
      <w:pPr>
        <w:spacing w:after="0"/>
        <w:jc w:val="both"/>
      </w:pPr>
      <w:bookmarkStart w:id="10" w:name="z30"/>
      <w:r>
        <w:rPr>
          <w:color w:val="000000"/>
          <w:sz w:val="28"/>
        </w:rPr>
        <w:t>      3. Қазақстан Республикасы Индустрия және инфрақұрылымдық даму министрлігі өз қызметiн Қазақстан Республикасының Конституциясы мен заңдарына, Қазақстан Республикасының Президентi мен Үкiметiнiң актiлерiне, өзге де нормативтiк құқықтық актiлерге, сондай-ақ осы Ережеге сәйкес жүзеге асырады.</w:t>
      </w:r>
    </w:p>
    <w:p w:rsidR="00F84B59" w:rsidRDefault="00891E5A">
      <w:pPr>
        <w:spacing w:after="0"/>
        <w:jc w:val="both"/>
      </w:pPr>
      <w:bookmarkStart w:id="11" w:name="z31"/>
      <w:bookmarkEnd w:id="10"/>
      <w:r>
        <w:rPr>
          <w:color w:val="000000"/>
          <w:sz w:val="28"/>
        </w:rPr>
        <w:t>      4. Қазақстан Республикасы Индустрия және инфрақұрылымдық даму министрлігі мемлекеттiк мекеменің ұйымдық-құқықтық нысанындағы заңды тұлға болып табылады, мемлекеттiк тiлде өз атауы бар мөрi мен мөртабандары, белгiленген үлгiдегi бланкiлерi, Қазақстан Республикасының заңнамасына сәйкес қазынашылық органдарында шоттары болады.</w:t>
      </w:r>
    </w:p>
    <w:p w:rsidR="00F84B59" w:rsidRDefault="00891E5A">
      <w:pPr>
        <w:spacing w:after="0"/>
        <w:jc w:val="both"/>
      </w:pPr>
      <w:bookmarkStart w:id="12" w:name="z32"/>
      <w:bookmarkEnd w:id="11"/>
      <w:r>
        <w:rPr>
          <w:color w:val="000000"/>
          <w:sz w:val="28"/>
        </w:rPr>
        <w:t>      5. Қазақстан Республикасы Индустрия және инфрақұрылымдық даму министрлігі азаматтық-құқықтық қатынастарға өз атынан түседi.</w:t>
      </w:r>
    </w:p>
    <w:p w:rsidR="00F84B59" w:rsidRDefault="00891E5A">
      <w:pPr>
        <w:spacing w:after="0"/>
        <w:jc w:val="both"/>
      </w:pPr>
      <w:bookmarkStart w:id="13" w:name="z33"/>
      <w:bookmarkEnd w:id="12"/>
      <w:r>
        <w:rPr>
          <w:color w:val="000000"/>
          <w:sz w:val="28"/>
        </w:rPr>
        <w:t>      6. Қазақстан Республикасы Индустрия және инфрақұрылымдық даму министрлігінің, егер заңнамаға сәйкес осыған уәкiлеттiк берілген болса, мемлекет атынан азаматтық-құқықтық қатынастардың тарапы болуға құқығы бар.</w:t>
      </w:r>
    </w:p>
    <w:p w:rsidR="00F84B59" w:rsidRDefault="00891E5A">
      <w:pPr>
        <w:spacing w:after="0"/>
        <w:jc w:val="both"/>
      </w:pPr>
      <w:bookmarkStart w:id="14" w:name="z34"/>
      <w:bookmarkEnd w:id="13"/>
      <w:r>
        <w:rPr>
          <w:color w:val="000000"/>
          <w:sz w:val="28"/>
        </w:rPr>
        <w:t>      7. Қазақстан Республикасы Индустрия және инфрақұрылымдық даму министрлігінің өз құзыретінің мәселелері бойынша заңнамада белгіленген тәртіппен Министрлік басшысының бұйрықтарымен ресімделетін шешімдер қабылдайды.</w:t>
      </w:r>
    </w:p>
    <w:p w:rsidR="00F84B59" w:rsidRDefault="00891E5A">
      <w:pPr>
        <w:spacing w:after="0"/>
        <w:jc w:val="both"/>
      </w:pPr>
      <w:bookmarkStart w:id="15" w:name="z35"/>
      <w:bookmarkEnd w:id="14"/>
      <w:r>
        <w:rPr>
          <w:color w:val="000000"/>
          <w:sz w:val="28"/>
        </w:rPr>
        <w:t>      8. Қазақстан Республикасы Индустрия және инфрақұрылымдық даму министрлігінің құрылымы мен штат санының лимитi қолданыстағы заңнамаға сәйкес бекітіледі.</w:t>
      </w:r>
    </w:p>
    <w:p w:rsidR="00F84B59" w:rsidRDefault="00891E5A">
      <w:pPr>
        <w:spacing w:after="0"/>
        <w:jc w:val="both"/>
      </w:pPr>
      <w:bookmarkStart w:id="16" w:name="z36"/>
      <w:bookmarkEnd w:id="15"/>
      <w:r>
        <w:rPr>
          <w:color w:val="000000"/>
          <w:sz w:val="28"/>
        </w:rPr>
        <w:lastRenderedPageBreak/>
        <w:t>      9. Қазақстан Республикасы Индустрия және инфрақұрылымдық даму министрлігінің орналасқан жері: Қазақстан Республикасы, 010000, Нұр-Сұлтан қаласы, Есiл ауданы, Қабанбай батыр даңғылы, 32/1, "Транспорт Тауэр" ғимараты.</w:t>
      </w:r>
    </w:p>
    <w:bookmarkEnd w:id="16"/>
    <w:p w:rsidR="00F84B59" w:rsidRDefault="00891E5A">
      <w:pPr>
        <w:spacing w:after="0"/>
      </w:pPr>
      <w:r>
        <w:rPr>
          <w:color w:val="FF0000"/>
          <w:sz w:val="28"/>
        </w:rPr>
        <w:t>      Ескерту. 9-тармақ жаңа редакцияда – ҚР Үкіметінің 31.07.2019 № 561 қаулысымен.</w:t>
      </w:r>
      <w:r>
        <w:br/>
      </w:r>
    </w:p>
    <w:p w:rsidR="00F84B59" w:rsidRDefault="00891E5A">
      <w:pPr>
        <w:spacing w:after="0"/>
        <w:jc w:val="both"/>
      </w:pPr>
      <w:bookmarkStart w:id="17" w:name="z37"/>
      <w:r>
        <w:rPr>
          <w:color w:val="000000"/>
          <w:sz w:val="28"/>
        </w:rPr>
        <w:t>      10. Қазақстан Республикасы Индустрия және инфрақұрылымдық даму министрлігінің толық атауы – "Қазақстан Республикасы Индустрия және инфрақұрылымдық даму министрлiгi" мемлекеттiк мекемесi.</w:t>
      </w:r>
    </w:p>
    <w:p w:rsidR="00F84B59" w:rsidRDefault="00891E5A">
      <w:pPr>
        <w:spacing w:after="0"/>
        <w:jc w:val="both"/>
      </w:pPr>
      <w:bookmarkStart w:id="18" w:name="z38"/>
      <w:bookmarkEnd w:id="17"/>
      <w:r>
        <w:rPr>
          <w:color w:val="000000"/>
          <w:sz w:val="28"/>
        </w:rPr>
        <w:t>      11. Осы Ереже Қазақстан Республикасы Индустрия және инфрақұрылымдық даму министрлігінің құрылтай құжаты болып табылады.</w:t>
      </w:r>
    </w:p>
    <w:p w:rsidR="00F84B59" w:rsidRDefault="00891E5A">
      <w:pPr>
        <w:spacing w:after="0"/>
        <w:jc w:val="both"/>
      </w:pPr>
      <w:bookmarkStart w:id="19" w:name="z39"/>
      <w:bookmarkEnd w:id="18"/>
      <w:r>
        <w:rPr>
          <w:color w:val="000000"/>
          <w:sz w:val="28"/>
        </w:rPr>
        <w:t>      12. Қазақстан Республикасы Индустрия және инфрақұрылымдық даму министрлігінің қызметiн қаржыландыру республикалық бюджеттен жүзеге асырылады.</w:t>
      </w:r>
    </w:p>
    <w:p w:rsidR="00F84B59" w:rsidRDefault="00891E5A">
      <w:pPr>
        <w:spacing w:after="0"/>
        <w:jc w:val="both"/>
      </w:pPr>
      <w:bookmarkStart w:id="20" w:name="z40"/>
      <w:bookmarkEnd w:id="19"/>
      <w:r>
        <w:rPr>
          <w:color w:val="000000"/>
          <w:sz w:val="28"/>
        </w:rPr>
        <w:t>      13. Қазақстан Республикасы Индустрия және инфрақұрылымдық даму министрлігіне кәсiпкерлiк субъектiлерiмен Министрліктің функциялары болып табылатын мiндеттердi орындау тұрғысында шарттық қатынастарға түсуге тыйым салынады.</w:t>
      </w:r>
    </w:p>
    <w:p w:rsidR="00F84B59" w:rsidRDefault="00891E5A">
      <w:pPr>
        <w:spacing w:after="0"/>
        <w:jc w:val="both"/>
      </w:pPr>
      <w:bookmarkStart w:id="21" w:name="z41"/>
      <w:bookmarkEnd w:id="20"/>
      <w:r>
        <w:rPr>
          <w:color w:val="000000"/>
          <w:sz w:val="28"/>
        </w:rPr>
        <w:t>      Егер Қазақстан Республикасы Индустрия және инфрақұрылымдық даму министрлігіне заңнамалық актiлермен кiрiс әкелетiн қызметтi жүзеге асыру құқығы берiлсе, онда осындай қызметтен алынған кiрiстер республикалық бюджеттің кiрiсiне жiберiледi.</w:t>
      </w:r>
    </w:p>
    <w:p w:rsidR="00F84B59" w:rsidRDefault="00891E5A">
      <w:pPr>
        <w:spacing w:after="0"/>
      </w:pPr>
      <w:bookmarkStart w:id="22" w:name="z42"/>
      <w:bookmarkEnd w:id="21"/>
      <w:r>
        <w:rPr>
          <w:b/>
          <w:color w:val="000000"/>
        </w:rPr>
        <w:t xml:space="preserve"> 2. Қазақстан Республикасы Индустрия және инфрақұрылымдық даму министрлігінің миссиясы, негізгі мақсаты, функциялары, құқықтары мен міндеттері</w:t>
      </w:r>
    </w:p>
    <w:p w:rsidR="00F84B59" w:rsidRPr="00891E5A" w:rsidRDefault="00891E5A">
      <w:pPr>
        <w:spacing w:after="0"/>
        <w:jc w:val="both"/>
        <w:rPr>
          <w:lang w:val="ru-RU"/>
        </w:rPr>
      </w:pPr>
      <w:bookmarkStart w:id="23" w:name="z44"/>
      <w:bookmarkEnd w:id="22"/>
      <w:r>
        <w:rPr>
          <w:color w:val="000000"/>
          <w:sz w:val="28"/>
        </w:rPr>
        <w:t xml:space="preserve">      </w:t>
      </w:r>
      <w:r w:rsidRPr="00891E5A">
        <w:rPr>
          <w:color w:val="000000"/>
          <w:sz w:val="28"/>
          <w:lang w:val="ru-RU"/>
        </w:rPr>
        <w:t>14. Қазақстан Республикасы Индустрия және инфрақұрылымдық даму министрлігінің миссиясы:</w:t>
      </w:r>
    </w:p>
    <w:bookmarkEnd w:id="23"/>
    <w:p w:rsidR="00F84B59" w:rsidRPr="00891E5A" w:rsidRDefault="00891E5A">
      <w:pPr>
        <w:spacing w:after="0"/>
        <w:jc w:val="both"/>
        <w:rPr>
          <w:lang w:val="ru-RU"/>
        </w:rPr>
      </w:pPr>
      <w:r>
        <w:rPr>
          <w:color w:val="000000"/>
          <w:sz w:val="28"/>
        </w:rPr>
        <w:t>     </w:t>
      </w:r>
      <w:r w:rsidRPr="00891E5A">
        <w:rPr>
          <w:color w:val="000000"/>
          <w:sz w:val="28"/>
          <w:lang w:val="ru-RU"/>
        </w:rPr>
        <w:t xml:space="preserve"> индустриялық қызметті мемлекеттік қолдау, индустриялық қызмет саласындағы жергілікті қамтуды дамыту, өнеркәсіптік қауіпсіздік, көмір өнеркәсібі, бағалы металдар өндірісі және бағалы металдар мен асыл тастар, құрамында бағалы металдар бар шикізат тауарлары, зергерлік және басқа да бұйымдар айналымын реттеу; экономика мен қоғамның қажетт</w:t>
      </w:r>
      <w:r>
        <w:rPr>
          <w:color w:val="000000"/>
          <w:sz w:val="28"/>
        </w:rPr>
        <w:t>i</w:t>
      </w:r>
      <w:r w:rsidRPr="00891E5A">
        <w:rPr>
          <w:color w:val="000000"/>
          <w:sz w:val="28"/>
          <w:lang w:val="ru-RU"/>
        </w:rPr>
        <w:t>л</w:t>
      </w:r>
      <w:r>
        <w:rPr>
          <w:color w:val="000000"/>
          <w:sz w:val="28"/>
        </w:rPr>
        <w:t>i</w:t>
      </w:r>
      <w:r w:rsidRPr="00891E5A">
        <w:rPr>
          <w:color w:val="000000"/>
          <w:sz w:val="28"/>
          <w:lang w:val="ru-RU"/>
        </w:rPr>
        <w:t>ктер</w:t>
      </w:r>
      <w:r>
        <w:rPr>
          <w:color w:val="000000"/>
          <w:sz w:val="28"/>
        </w:rPr>
        <w:t>i</w:t>
      </w:r>
      <w:r w:rsidRPr="00891E5A">
        <w:rPr>
          <w:color w:val="000000"/>
          <w:sz w:val="28"/>
          <w:lang w:val="ru-RU"/>
        </w:rPr>
        <w:t>н қанағаттандыратын көлік-коммуникация кешенін дамыту мақсатында теміржол, автомобиль, ішкі су көлігі, сауда мақсатында теңізде жүзу, Қазақстан Республикасының әуе кең</w:t>
      </w:r>
      <w:r>
        <w:rPr>
          <w:color w:val="000000"/>
          <w:sz w:val="28"/>
        </w:rPr>
        <w:t>i</w:t>
      </w:r>
      <w:r w:rsidRPr="00891E5A">
        <w:rPr>
          <w:color w:val="000000"/>
          <w:sz w:val="28"/>
          <w:lang w:val="ru-RU"/>
        </w:rPr>
        <w:t>ст</w:t>
      </w:r>
      <w:r>
        <w:rPr>
          <w:color w:val="000000"/>
          <w:sz w:val="28"/>
        </w:rPr>
        <w:t>i</w:t>
      </w:r>
      <w:r w:rsidRPr="00891E5A">
        <w:rPr>
          <w:color w:val="000000"/>
          <w:sz w:val="28"/>
          <w:lang w:val="ru-RU"/>
        </w:rPr>
        <w:t>г</w:t>
      </w:r>
      <w:r>
        <w:rPr>
          <w:color w:val="000000"/>
          <w:sz w:val="28"/>
        </w:rPr>
        <w:t>i</w:t>
      </w:r>
      <w:r w:rsidRPr="00891E5A">
        <w:rPr>
          <w:color w:val="000000"/>
          <w:sz w:val="28"/>
          <w:lang w:val="ru-RU"/>
        </w:rPr>
        <w:t>н пайдалану мен азаматтық және экспериментт</w:t>
      </w:r>
      <w:r>
        <w:rPr>
          <w:color w:val="000000"/>
          <w:sz w:val="28"/>
        </w:rPr>
        <w:t>i</w:t>
      </w:r>
      <w:r w:rsidRPr="00891E5A">
        <w:rPr>
          <w:color w:val="000000"/>
          <w:sz w:val="28"/>
          <w:lang w:val="ru-RU"/>
        </w:rPr>
        <w:t>к авиация қызмет</w:t>
      </w:r>
      <w:r>
        <w:rPr>
          <w:color w:val="000000"/>
          <w:sz w:val="28"/>
        </w:rPr>
        <w:t>i</w:t>
      </w:r>
      <w:r w:rsidRPr="00891E5A">
        <w:rPr>
          <w:color w:val="000000"/>
          <w:sz w:val="28"/>
          <w:lang w:val="ru-RU"/>
        </w:rPr>
        <w:t xml:space="preserve">, автомобиль жолдары салаларында елді ғылыми-техникалық дамыту; сәулет, қала құрылысы және құрылыс қызметі, тұрғын үй қатынастары, коммуналдық шаруашылық және коммуналдық қалдықтармен (қатты </w:t>
      </w:r>
      <w:r w:rsidRPr="00891E5A">
        <w:rPr>
          <w:color w:val="000000"/>
          <w:sz w:val="28"/>
          <w:lang w:val="ru-RU"/>
        </w:rPr>
        <w:lastRenderedPageBreak/>
        <w:t>тұрмыстық қалдықтарды қоспағанда) жұмыс істеу, елді мекендер шегінде сумен жабдықтау және су бұру, жылумен жабдықтау (орталықтандырылған жылумен жабдықтау аймағында жылу энергиясын өндіруді жүзеге асыратын жылу электр орталықтары мен қазандықтардан басқа), экспорттық бақылау, қорғаныс өнеркәсібі және мемлекеттік қорғаныстық тапсырыс салаларында мемлекеттік саясатты қалыптастыру.</w:t>
      </w:r>
    </w:p>
    <w:p w:rsidR="00F84B59" w:rsidRDefault="00891E5A">
      <w:pPr>
        <w:spacing w:after="0"/>
      </w:pPr>
      <w:r>
        <w:rPr>
          <w:color w:val="FF0000"/>
          <w:sz w:val="28"/>
        </w:rPr>
        <w:t>     </w:t>
      </w:r>
      <w:r w:rsidRPr="00891E5A">
        <w:rPr>
          <w:color w:val="FF0000"/>
          <w:sz w:val="28"/>
          <w:lang w:val="ru-RU"/>
        </w:rPr>
        <w:t xml:space="preserve"> </w:t>
      </w:r>
      <w:r>
        <w:rPr>
          <w:color w:val="FF0000"/>
          <w:sz w:val="28"/>
        </w:rPr>
        <w:t xml:space="preserve">Ескерту. 14-тармақ жаңа редакцияда – ҚР Үкіметінің 12.07.2019 </w:t>
      </w:r>
      <w:r>
        <w:rPr>
          <w:color w:val="000000"/>
          <w:sz w:val="28"/>
        </w:rPr>
        <w:t>№ 501</w:t>
      </w:r>
      <w:r>
        <w:rPr>
          <w:color w:val="FF0000"/>
          <w:sz w:val="28"/>
        </w:rPr>
        <w:t xml:space="preserve"> қаулысымен.</w:t>
      </w:r>
      <w:r>
        <w:br/>
      </w:r>
    </w:p>
    <w:p w:rsidR="00F84B59" w:rsidRDefault="00891E5A">
      <w:pPr>
        <w:spacing w:after="0"/>
        <w:jc w:val="both"/>
      </w:pPr>
      <w:bookmarkStart w:id="24" w:name="z45"/>
      <w:r>
        <w:rPr>
          <w:color w:val="000000"/>
          <w:sz w:val="28"/>
        </w:rPr>
        <w:t xml:space="preserve">       15. Мiндеттерi: </w:t>
      </w:r>
    </w:p>
    <w:p w:rsidR="00F84B59" w:rsidRDefault="00891E5A">
      <w:pPr>
        <w:spacing w:after="0"/>
        <w:jc w:val="both"/>
      </w:pPr>
      <w:bookmarkStart w:id="25" w:name="z46"/>
      <w:bookmarkEnd w:id="24"/>
      <w:r>
        <w:rPr>
          <w:color w:val="000000"/>
          <w:sz w:val="28"/>
        </w:rPr>
        <w:t>      1) индустриялық-инновациялық қызметті мемлекеттік қолдау, индустриялық қызмет саласындағы жергілікті қамтуды дамыту, тау-кен металлургия кешені, машина жасау, көмір, химия, фармацевтика және медицина, жеңiл, ағаш өңдеу және жиһаз өнеркәсiбi, құрылыс индустриясы және құрылыс материалдарының өндiрiсi, салалық бағыттылығына сәйкес машиналар мен жабдықтардың қауiпсiздiгi және химия өнiмiнiң қауiпсiздiгi; экспорттық бақылау; өнеркәсіптік қауіпсіздік; энергия үнемдеу және энергия тиімділігін арттыру; кәсіпкерлікті мемлекеттік реттеу, жеке кәсіпкерлікті мемлекеттік қолдау; бағалы металдар өндірісі және бағалы металдар мен асыл тастар, құрамында бағалы металдар бар шикізат тауарлары, зергерлік және басқа да бұйымдар айналымы; арнайы экономикалық және индустриялық аймақтардың құрылуы, жұмыс істеуі және тарату; уран өндіруді қоспағанда, қатты пайдалы қазбалар бөлiгiнде жер қойнауын пайдалануды мемлекеттiк басқару; теміржол көлігі, автомобиль көлігі, ішкі су көлігі, сауда мақсатында теңізде жүзу салаларында, Қазақстан Республикасының әуе кеңiстiгiн пайдалану мен азаматтық және эксперименттiк авиация қызметi, автомобиль жолдары; сәулет, қала құрылысы және құрылыс қызметі, тұрғын үй қатынастары, коммуналдық шаруашылық және коммуналдық қалдықтармен (қатты тұрмыстық қалдықтарды қоспағанда) жұмыс істеу, елді мекендер шегінде сумен жабдықтау және су бұру, жылумен жабдықтау (орталықтандырылған жылумен жабдықтау аймағында жылу энергиясын өндіруді жүзеге асыратын жылу электр орталықтары мен қазандықтардан басқа); тұрғын үй құрылысына үлестік қатысу салаларында мемлекеттiк саясатты қалыптастыруға және iске асыруға қатысу;</w:t>
      </w:r>
    </w:p>
    <w:p w:rsidR="00F84B59" w:rsidRDefault="00891E5A">
      <w:pPr>
        <w:spacing w:after="0"/>
        <w:jc w:val="both"/>
      </w:pPr>
      <w:bookmarkStart w:id="26" w:name="z47"/>
      <w:bookmarkEnd w:id="25"/>
      <w:r>
        <w:rPr>
          <w:color w:val="000000"/>
          <w:sz w:val="28"/>
        </w:rPr>
        <w:t>      2) Министрліктің құзыретiне жатқызылған қызмет саласында мемлекеттiк органдарды салааралық үйлестiрудi жүзеге асыру;</w:t>
      </w:r>
    </w:p>
    <w:p w:rsidR="00F84B59" w:rsidRDefault="00891E5A">
      <w:pPr>
        <w:spacing w:after="0"/>
        <w:jc w:val="both"/>
      </w:pPr>
      <w:bookmarkStart w:id="27" w:name="z48"/>
      <w:bookmarkEnd w:id="26"/>
      <w:r>
        <w:rPr>
          <w:color w:val="000000"/>
          <w:sz w:val="28"/>
        </w:rPr>
        <w:t>      3) индустриялық-инновациялық жүйені жоспарлау, мониторингтеу, ынталандыру, дамыту;</w:t>
      </w:r>
    </w:p>
    <w:p w:rsidR="00F84B59" w:rsidRDefault="00891E5A">
      <w:pPr>
        <w:spacing w:after="0"/>
        <w:jc w:val="both"/>
      </w:pPr>
      <w:bookmarkStart w:id="28" w:name="z49"/>
      <w:bookmarkEnd w:id="27"/>
      <w:r>
        <w:rPr>
          <w:color w:val="000000"/>
          <w:sz w:val="28"/>
        </w:rPr>
        <w:lastRenderedPageBreak/>
        <w:t>      4) экономиканы әртараптандыру және үдемелi индустриялық-инновациялық дамыту процестерін үйлестiрудi жүзеге асыру;</w:t>
      </w:r>
    </w:p>
    <w:p w:rsidR="00F84B59" w:rsidRDefault="00891E5A">
      <w:pPr>
        <w:spacing w:after="0"/>
        <w:jc w:val="both"/>
      </w:pPr>
      <w:bookmarkStart w:id="29" w:name="z50"/>
      <w:bookmarkEnd w:id="28"/>
      <w:r>
        <w:rPr>
          <w:color w:val="000000"/>
          <w:sz w:val="28"/>
        </w:rPr>
        <w:t>      5) көліктің және оның өміршеңдік циклі процестерінің адамның өмірі мен денсаулығына және қоршаған ортаға қауіпсіздігін қамтамасыз ету;</w:t>
      </w:r>
    </w:p>
    <w:p w:rsidR="00F84B59" w:rsidRDefault="00891E5A">
      <w:pPr>
        <w:spacing w:after="0"/>
        <w:jc w:val="both"/>
      </w:pPr>
      <w:bookmarkStart w:id="30" w:name="z51"/>
      <w:bookmarkEnd w:id="29"/>
      <w:r>
        <w:rPr>
          <w:color w:val="000000"/>
          <w:sz w:val="28"/>
        </w:rPr>
        <w:t>      6) көлік саласында инвестициялық, ғылыми-техникалық және әлеуметтік саясатты қалыптастыру және жүргізу;</w:t>
      </w:r>
    </w:p>
    <w:p w:rsidR="00F84B59" w:rsidRDefault="00891E5A">
      <w:pPr>
        <w:spacing w:after="0"/>
        <w:jc w:val="both"/>
      </w:pPr>
      <w:bookmarkStart w:id="31" w:name="z52"/>
      <w:bookmarkEnd w:id="30"/>
      <w:r>
        <w:rPr>
          <w:color w:val="000000"/>
          <w:sz w:val="28"/>
        </w:rPr>
        <w:t>      7) мемлекеттің және халықтың тасымалдауға мұқтаждығының болжамдарын әзірлеу;</w:t>
      </w:r>
    </w:p>
    <w:p w:rsidR="00F84B59" w:rsidRDefault="00891E5A">
      <w:pPr>
        <w:spacing w:after="0"/>
        <w:jc w:val="both"/>
      </w:pPr>
      <w:bookmarkStart w:id="32" w:name="z53"/>
      <w:bookmarkEnd w:id="31"/>
      <w:r>
        <w:rPr>
          <w:color w:val="000000"/>
          <w:sz w:val="28"/>
        </w:rPr>
        <w:t>      8) көлік саласында Қазақстан Республикасының мүдделерін қорғау;</w:t>
      </w:r>
    </w:p>
    <w:p w:rsidR="00F84B59" w:rsidRDefault="00891E5A">
      <w:pPr>
        <w:spacing w:after="0"/>
        <w:jc w:val="both"/>
      </w:pPr>
      <w:bookmarkStart w:id="33" w:name="z54"/>
      <w:bookmarkEnd w:id="32"/>
      <w:r>
        <w:rPr>
          <w:color w:val="000000"/>
          <w:sz w:val="28"/>
        </w:rPr>
        <w:t>      9) экономиканың және республика халқының тасымалдауға, оның ішінде әлеуметтік маңызы бар жолаушылар тасымалына және олармен байланысты көрсетілетін қызметтерге қажеттіліктерін қамтамасыз ету үшін жағдайлар жасау;</w:t>
      </w:r>
    </w:p>
    <w:p w:rsidR="00F84B59" w:rsidRDefault="00891E5A">
      <w:pPr>
        <w:spacing w:after="0"/>
        <w:jc w:val="both"/>
      </w:pPr>
      <w:bookmarkStart w:id="34" w:name="z55"/>
      <w:bookmarkEnd w:id="33"/>
      <w:r>
        <w:rPr>
          <w:color w:val="000000"/>
          <w:sz w:val="28"/>
        </w:rPr>
        <w:t>      10) жолаушылар тасымалын жүзеге асыру кезінде ақпараттық-коммуникациялық технологияларды қоса алғанда, жаңа технологияларды, мүгедектер үшін бейімделген құрылғылар мен технологиялардың ұтқырлығын жеңілдететін құралдарды пайдалану;</w:t>
      </w:r>
    </w:p>
    <w:p w:rsidR="00F84B59" w:rsidRDefault="00891E5A">
      <w:pPr>
        <w:spacing w:after="0"/>
        <w:jc w:val="both"/>
      </w:pPr>
      <w:bookmarkStart w:id="35" w:name="z56"/>
      <w:bookmarkEnd w:id="34"/>
      <w:r>
        <w:rPr>
          <w:color w:val="000000"/>
          <w:sz w:val="28"/>
        </w:rPr>
        <w:t>      11) жолаушылар тасымалын жүзеге асыратын көлік жұмыскерлерін мүгедектермен қарым-қатынас жасау және оларға қызмет көрсету дағдыларына, оның ішінде ымдау тіліне үйрету;</w:t>
      </w:r>
    </w:p>
    <w:p w:rsidR="00F84B59" w:rsidRDefault="00891E5A">
      <w:pPr>
        <w:spacing w:after="0"/>
        <w:jc w:val="both"/>
      </w:pPr>
      <w:bookmarkStart w:id="36" w:name="z57"/>
      <w:bookmarkEnd w:id="35"/>
      <w:r>
        <w:rPr>
          <w:color w:val="000000"/>
          <w:sz w:val="28"/>
        </w:rPr>
        <w:t>      12) көлiк қызметiн пайдаланушылар құқықтарының сақталуын бақылау және қадағалау;</w:t>
      </w:r>
    </w:p>
    <w:p w:rsidR="00F84B59" w:rsidRDefault="00891E5A">
      <w:pPr>
        <w:spacing w:after="0"/>
        <w:jc w:val="both"/>
      </w:pPr>
      <w:bookmarkStart w:id="37" w:name="z58"/>
      <w:bookmarkEnd w:id="36"/>
      <w:r>
        <w:rPr>
          <w:color w:val="000000"/>
          <w:sz w:val="28"/>
        </w:rPr>
        <w:t>      13) Қазақстан Республикасы көлiк кешенi қызметiнiң жұмысын үйлестiру және мемлекеттiк реттеу функцияларын жүзеге асыру;</w:t>
      </w:r>
    </w:p>
    <w:p w:rsidR="00F84B59" w:rsidRDefault="00891E5A">
      <w:pPr>
        <w:spacing w:after="0"/>
        <w:jc w:val="both"/>
      </w:pPr>
      <w:bookmarkStart w:id="38" w:name="z59"/>
      <w:bookmarkEnd w:id="37"/>
      <w:r>
        <w:rPr>
          <w:color w:val="000000"/>
          <w:sz w:val="28"/>
        </w:rPr>
        <w:t xml:space="preserve">       14) қауіпті өндірістік объектілердегі авариялар, оқыс оқиғалар кезінде туындайтын қауіпті өндірістік факторлардың зиянды ықпалының алдын алу; </w:t>
      </w:r>
    </w:p>
    <w:p w:rsidR="00F84B59" w:rsidRDefault="00891E5A">
      <w:pPr>
        <w:spacing w:after="0"/>
        <w:jc w:val="both"/>
      </w:pPr>
      <w:bookmarkStart w:id="39" w:name="z60"/>
      <w:bookmarkEnd w:id="38"/>
      <w:r>
        <w:rPr>
          <w:color w:val="000000"/>
          <w:sz w:val="28"/>
        </w:rPr>
        <w:t>      15) реттелетiн салаларда мемлекеттік бақылауды жүзеге асыру;</w:t>
      </w:r>
    </w:p>
    <w:p w:rsidR="00F84B59" w:rsidRDefault="00891E5A">
      <w:pPr>
        <w:spacing w:after="0"/>
        <w:jc w:val="both"/>
      </w:pPr>
      <w:bookmarkStart w:id="40" w:name="z61"/>
      <w:bookmarkEnd w:id="39"/>
      <w:r>
        <w:rPr>
          <w:color w:val="000000"/>
          <w:sz w:val="28"/>
        </w:rPr>
        <w:t>      16) реттелетiн салаларда мемлекеттiк басқару;</w:t>
      </w:r>
    </w:p>
    <w:p w:rsidR="00F84B59" w:rsidRDefault="00891E5A">
      <w:pPr>
        <w:spacing w:after="0"/>
        <w:jc w:val="both"/>
      </w:pPr>
      <w:bookmarkStart w:id="41" w:name="z62"/>
      <w:bookmarkEnd w:id="40"/>
      <w:r>
        <w:rPr>
          <w:color w:val="000000"/>
          <w:sz w:val="28"/>
        </w:rPr>
        <w:t>      17) қызметкерлерді жұмысқа қабылдау және жылжыту кезінде гендерлік теңгерімді сақтау;</w:t>
      </w:r>
    </w:p>
    <w:bookmarkEnd w:id="41"/>
    <w:p w:rsidR="00F84B59" w:rsidRDefault="00891E5A">
      <w:pPr>
        <w:spacing w:after="0"/>
        <w:jc w:val="both"/>
      </w:pPr>
      <w:r>
        <w:rPr>
          <w:color w:val="000000"/>
          <w:sz w:val="28"/>
        </w:rPr>
        <w:t>      17-1) қорғаныстық-өнеркәсіптік кешеннің тиімді жүйесін құру;</w:t>
      </w:r>
    </w:p>
    <w:p w:rsidR="00F84B59" w:rsidRDefault="00891E5A">
      <w:pPr>
        <w:spacing w:after="0"/>
        <w:jc w:val="both"/>
      </w:pPr>
      <w:r>
        <w:rPr>
          <w:color w:val="000000"/>
          <w:sz w:val="28"/>
        </w:rPr>
        <w:t>      17-2) Қазақстан Республикасының Қарулы Күштерін, басқа да әскерлер мен әскери құралымдарды, Қазақстан Республикасының арнаулы мемлекеттік және құқық қорғау органдарын қазіргі заманғы әскери мақсаттағы тауарлармен (өнімдермен), қосарланған мақсаттағы (қолданыстағы) тауарлармен (өнімдермен), әскери мақсаттағы жұмыстармен және әскери мақсаттағы көрсетілетін қызметтермен қамтамасыз ету;</w:t>
      </w:r>
    </w:p>
    <w:p w:rsidR="00F84B59" w:rsidRDefault="00891E5A">
      <w:pPr>
        <w:spacing w:after="0"/>
        <w:jc w:val="both"/>
      </w:pPr>
      <w:r>
        <w:rPr>
          <w:color w:val="000000"/>
          <w:sz w:val="28"/>
        </w:rPr>
        <w:lastRenderedPageBreak/>
        <w:t>       17-3) қорғаныстық-өнеркәсіптік кешен ұйымдарының ғылыми-технологиялық және өндірістік әлеуетін өнеркәсіптің азаматтық салаларында пайдалану;</w:t>
      </w:r>
    </w:p>
    <w:p w:rsidR="00F84B59" w:rsidRDefault="00891E5A">
      <w:pPr>
        <w:spacing w:after="0"/>
        <w:jc w:val="both"/>
      </w:pPr>
      <w:r>
        <w:rPr>
          <w:color w:val="000000"/>
          <w:sz w:val="28"/>
        </w:rPr>
        <w:t>      17-4) мемлекетте қорғаныс қабілетін, қауіпсіздік пен құқықтық тәртіпті арттыру және нығайту мүдделерінде қару-жарақтың, әскери және арнайы техниканың қазіргі заманғы түрлерін жасауды қамтамасыз ету;</w:t>
      </w:r>
    </w:p>
    <w:p w:rsidR="00F84B59" w:rsidRDefault="00891E5A">
      <w:pPr>
        <w:spacing w:after="0"/>
        <w:jc w:val="both"/>
      </w:pPr>
      <w:r>
        <w:rPr>
          <w:color w:val="000000"/>
          <w:sz w:val="28"/>
        </w:rPr>
        <w:t>      17-5) қорғаныстық-өнеркәсіптік кешен ұйымдарының экспорттық әлеуетін қолдау және одан әрі дамыту;</w:t>
      </w:r>
    </w:p>
    <w:p w:rsidR="00F84B59" w:rsidRDefault="00891E5A">
      <w:pPr>
        <w:spacing w:after="0"/>
        <w:jc w:val="both"/>
      </w:pPr>
      <w:r>
        <w:rPr>
          <w:color w:val="000000"/>
          <w:sz w:val="28"/>
        </w:rPr>
        <w:t xml:space="preserve">       17-6) қолданбалы зерттеулерді және тәжірибелік-конструкторлық жұмыстарды дамыту және оларды одан әрі коммерцияландыру; </w:t>
      </w:r>
    </w:p>
    <w:p w:rsidR="00F84B59" w:rsidRDefault="00891E5A">
      <w:pPr>
        <w:spacing w:after="0"/>
        <w:jc w:val="both"/>
      </w:pPr>
      <w:r>
        <w:rPr>
          <w:color w:val="000000"/>
          <w:sz w:val="28"/>
        </w:rPr>
        <w:t>      17-7) бірыңғай әскери-техникалық саясатты жүргізуге қатысу және әскери-техникалық ынтымақтастықты жүзеге асыру;</w:t>
      </w:r>
    </w:p>
    <w:p w:rsidR="00F84B59" w:rsidRDefault="00891E5A">
      <w:pPr>
        <w:spacing w:after="0"/>
        <w:jc w:val="both"/>
      </w:pPr>
      <w:r>
        <w:rPr>
          <w:color w:val="000000"/>
          <w:sz w:val="28"/>
        </w:rPr>
        <w:t>      17-8) мемлекеттік қорғаныстық тапсырысты қалыптастыру, орналастыру және орындау саласында басшылық ету;</w:t>
      </w:r>
    </w:p>
    <w:p w:rsidR="00F84B59" w:rsidRDefault="00891E5A">
      <w:pPr>
        <w:spacing w:after="0"/>
        <w:jc w:val="both"/>
      </w:pPr>
      <w:bookmarkStart w:id="42" w:name="z63"/>
      <w:r>
        <w:rPr>
          <w:color w:val="000000"/>
          <w:sz w:val="28"/>
        </w:rPr>
        <w:t>      18) өз құзыретi шегiнде Министрлікке жүктелген өзге де мiндеттердi жүзеге асыру.</w:t>
      </w:r>
    </w:p>
    <w:bookmarkEnd w:id="42"/>
    <w:p w:rsidR="00F84B59" w:rsidRDefault="00891E5A">
      <w:pPr>
        <w:spacing w:after="0"/>
      </w:pPr>
      <w:r>
        <w:rPr>
          <w:color w:val="FF0000"/>
          <w:sz w:val="28"/>
        </w:rPr>
        <w:t xml:space="preserve">      Ескерту. 15-тармақ жаңа редакцияда - ҚР Үкіметінің 05.07.2019 </w:t>
      </w:r>
      <w:r>
        <w:rPr>
          <w:color w:val="000000"/>
          <w:sz w:val="28"/>
        </w:rPr>
        <w:t>№ 479</w:t>
      </w:r>
      <w:r>
        <w:rPr>
          <w:color w:val="FF0000"/>
          <w:sz w:val="28"/>
        </w:rPr>
        <w:t xml:space="preserve">; өзгеріс енгізілді - ҚР Үкіметінің 12.07.2019 </w:t>
      </w:r>
      <w:r>
        <w:rPr>
          <w:color w:val="000000"/>
          <w:sz w:val="28"/>
        </w:rPr>
        <w:t>№ 501</w:t>
      </w:r>
      <w:r>
        <w:rPr>
          <w:color w:val="FF0000"/>
          <w:sz w:val="28"/>
        </w:rPr>
        <w:t>; 31.07.2019 № 561 қаулыларымен.</w:t>
      </w:r>
      <w:r>
        <w:br/>
      </w:r>
    </w:p>
    <w:p w:rsidR="00F84B59" w:rsidRDefault="00891E5A">
      <w:pPr>
        <w:spacing w:after="0"/>
        <w:jc w:val="both"/>
      </w:pPr>
      <w:bookmarkStart w:id="43" w:name="z64"/>
      <w:r>
        <w:rPr>
          <w:color w:val="000000"/>
          <w:sz w:val="28"/>
        </w:rPr>
        <w:t>      16. Функциялары:</w:t>
      </w:r>
    </w:p>
    <w:p w:rsidR="00F84B59" w:rsidRDefault="00891E5A">
      <w:pPr>
        <w:spacing w:after="0"/>
        <w:jc w:val="both"/>
      </w:pPr>
      <w:bookmarkStart w:id="44" w:name="z65"/>
      <w:bookmarkEnd w:id="43"/>
      <w:r>
        <w:rPr>
          <w:color w:val="000000"/>
          <w:sz w:val="28"/>
        </w:rPr>
        <w:t>      орталық аппараттың функциялары:</w:t>
      </w:r>
    </w:p>
    <w:p w:rsidR="00F84B59" w:rsidRDefault="00891E5A">
      <w:pPr>
        <w:spacing w:after="0"/>
        <w:jc w:val="both"/>
      </w:pPr>
      <w:bookmarkStart w:id="45" w:name="z66"/>
      <w:bookmarkEnd w:id="44"/>
      <w:r>
        <w:rPr>
          <w:color w:val="000000"/>
          <w:sz w:val="28"/>
        </w:rPr>
        <w:t>      1) реттелетiн салаларда мемлекеттiк саясатты қалыптастыру және iске асыру;</w:t>
      </w:r>
    </w:p>
    <w:p w:rsidR="00F84B59" w:rsidRDefault="00891E5A">
      <w:pPr>
        <w:spacing w:after="0"/>
        <w:jc w:val="both"/>
      </w:pPr>
      <w:bookmarkStart w:id="46" w:name="z67"/>
      <w:bookmarkEnd w:id="45"/>
      <w:r>
        <w:rPr>
          <w:color w:val="000000"/>
          <w:sz w:val="28"/>
        </w:rPr>
        <w:t>      2) мемлекеттік бақылау және қадағалау жүзеге асырылатын реттелетін салаларда (аяларда) мемлекеттік бақылау және қадағалау саласындағы мемлекеттік саясатты іске асыру;</w:t>
      </w:r>
    </w:p>
    <w:p w:rsidR="00F84B59" w:rsidRDefault="00891E5A">
      <w:pPr>
        <w:spacing w:after="0"/>
        <w:jc w:val="both"/>
      </w:pPr>
      <w:bookmarkStart w:id="47" w:name="z68"/>
      <w:bookmarkEnd w:id="46"/>
      <w:r>
        <w:rPr>
          <w:color w:val="000000"/>
          <w:sz w:val="28"/>
        </w:rPr>
        <w:t>      3) экономиканың тиісті салаларында мемлекеттік саясатты іске асыру кезінде бәсекелестікті дамыту жөнінде шаралар қабылдау және бәсекелестікке теріс ықпал ететін әрекеттерді (әрекетсіздікті) жасамау;</w:t>
      </w:r>
    </w:p>
    <w:bookmarkEnd w:id="47"/>
    <w:p w:rsidR="00F84B59" w:rsidRDefault="00891E5A">
      <w:pPr>
        <w:spacing w:after="0"/>
        <w:jc w:val="both"/>
      </w:pPr>
      <w:r>
        <w:rPr>
          <w:color w:val="000000"/>
          <w:sz w:val="28"/>
        </w:rPr>
        <w:t>      4) ойын бизнесі саласындағы лицензияланатын қызмет түрлеріне қойылатын біліктілік талаптары мен құжаттар тізбесін қоспағанда, біліктілік талаптары мен оларға сәйкестікті растайтын құжаттар тізбесін бекіту туралы нормативтік құқықтық актілерді әзірлеу, рұқсаттар және хабарламалар саласындағы уәкілетті органмен келісу және оларды бекіту;</w:t>
      </w:r>
    </w:p>
    <w:p w:rsidR="00F84B59" w:rsidRDefault="00891E5A">
      <w:pPr>
        <w:spacing w:after="0"/>
        <w:jc w:val="both"/>
      </w:pPr>
      <w:bookmarkStart w:id="48" w:name="z70"/>
      <w:r>
        <w:rPr>
          <w:color w:val="000000"/>
          <w:sz w:val="28"/>
        </w:rPr>
        <w:t>      5) реттелетiн салалардағы халықаралық ынтымақтастықты жүзеге асыру;</w:t>
      </w:r>
    </w:p>
    <w:p w:rsidR="00F84B59" w:rsidRDefault="00891E5A">
      <w:pPr>
        <w:spacing w:after="0"/>
        <w:jc w:val="both"/>
      </w:pPr>
      <w:bookmarkStart w:id="49" w:name="z71"/>
      <w:bookmarkEnd w:id="48"/>
      <w:r>
        <w:rPr>
          <w:color w:val="000000"/>
          <w:sz w:val="28"/>
        </w:rPr>
        <w:t xml:space="preserve">      6) кәсіпкерлік жөніндегі уәкілетті органмен бірлесіп бақылау және қадағалау субъектісіне (объектісіне) бару арқылы профилактикалық бақылау мен қадағалауды жүргізу үшін бақылау және қадағалау субъектілерін (объектілерін) </w:t>
      </w:r>
      <w:r>
        <w:rPr>
          <w:color w:val="000000"/>
          <w:sz w:val="28"/>
        </w:rPr>
        <w:lastRenderedPageBreak/>
        <w:t>іріктеу үшін тәуекел дәрежесін бағалау өлшемшарттарына, тексеру парақтарына қатысты актілерді әзірлейді және бекітеді;</w:t>
      </w:r>
    </w:p>
    <w:p w:rsidR="00F84B59" w:rsidRDefault="00891E5A">
      <w:pPr>
        <w:spacing w:after="0"/>
        <w:jc w:val="both"/>
      </w:pPr>
      <w:bookmarkStart w:id="50" w:name="z72"/>
      <w:bookmarkEnd w:id="49"/>
      <w:r>
        <w:rPr>
          <w:color w:val="000000"/>
          <w:sz w:val="28"/>
        </w:rPr>
        <w:t>      7) Қазақстан Республикасының заңдарына сәйкес мемлекеттік бақылауды және қадағалауды ұйымдастыруды жүзеге асыру;</w:t>
      </w:r>
    </w:p>
    <w:p w:rsidR="00F84B59" w:rsidRDefault="00891E5A">
      <w:pPr>
        <w:spacing w:after="0"/>
        <w:jc w:val="both"/>
      </w:pPr>
      <w:bookmarkStart w:id="51" w:name="z73"/>
      <w:bookmarkEnd w:id="50"/>
      <w:r>
        <w:rPr>
          <w:color w:val="000000"/>
          <w:sz w:val="28"/>
        </w:rPr>
        <w:t>      8) мемлекеттік бақылау және қадағалау тиімділігінің мониторингін жүзеге асыру;</w:t>
      </w:r>
    </w:p>
    <w:p w:rsidR="00F84B59" w:rsidRDefault="00891E5A">
      <w:pPr>
        <w:spacing w:after="0"/>
        <w:jc w:val="both"/>
      </w:pPr>
      <w:bookmarkStart w:id="52" w:name="z74"/>
      <w:bookmarkEnd w:id="51"/>
      <w:r>
        <w:rPr>
          <w:color w:val="000000"/>
          <w:sz w:val="28"/>
        </w:rPr>
        <w:t>      9) Қазақстан Республикасының әкiмшiлiк құқық бұзушылықтар туралы кодексінде белгіленген тәртіппен хаттамалар толтыру, әкiмшiлiк құқық бұзушылықтар туралы iстерді қарау және әкімшілік жаза қолдану;</w:t>
      </w:r>
    </w:p>
    <w:p w:rsidR="00F84B59" w:rsidRDefault="00891E5A">
      <w:pPr>
        <w:spacing w:after="0"/>
        <w:jc w:val="both"/>
      </w:pPr>
      <w:bookmarkStart w:id="53" w:name="z75"/>
      <w:bookmarkEnd w:id="52"/>
      <w:r>
        <w:rPr>
          <w:color w:val="000000"/>
          <w:sz w:val="28"/>
        </w:rPr>
        <w:t>      10) Қазақстан Республикасының заңнамасында белгіленген құзыреті шегінде терроризмге қарсы іс-қимылды жүзеге асыру;</w:t>
      </w:r>
    </w:p>
    <w:p w:rsidR="00F84B59" w:rsidRDefault="00891E5A">
      <w:pPr>
        <w:spacing w:after="0"/>
        <w:jc w:val="both"/>
      </w:pPr>
      <w:bookmarkStart w:id="54" w:name="z76"/>
      <w:bookmarkEnd w:id="53"/>
      <w:r>
        <w:rPr>
          <w:color w:val="000000"/>
          <w:sz w:val="28"/>
        </w:rPr>
        <w:t>      11) өз құзыреті шегінде реттелетін салалардағы нормативтік құқықтық актілерді әзірлеу, келісу және бекіту;</w:t>
      </w:r>
    </w:p>
    <w:p w:rsidR="00F84B59" w:rsidRDefault="00891E5A">
      <w:pPr>
        <w:spacing w:after="0"/>
        <w:jc w:val="both"/>
      </w:pPr>
      <w:bookmarkStart w:id="55" w:name="z77"/>
      <w:bookmarkEnd w:id="54"/>
      <w:r>
        <w:rPr>
          <w:color w:val="000000"/>
          <w:sz w:val="28"/>
        </w:rPr>
        <w:t>      12) кәсіпкерлік жөніндегі уәкілетті орган айқындайтын тәртіппен Қазақстан Республикасы Кәсіпкерлік кодексінің 82-бабының 3-тармағында көзделген әзірленетін құжаттардың жобаларына қатысты реттеушілік әсерді талдауды жүргізу;</w:t>
      </w:r>
    </w:p>
    <w:p w:rsidR="00F84B59" w:rsidRDefault="00891E5A">
      <w:pPr>
        <w:spacing w:after="0"/>
        <w:jc w:val="both"/>
      </w:pPr>
      <w:bookmarkStart w:id="56" w:name="z78"/>
      <w:bookmarkEnd w:id="55"/>
      <w:r>
        <w:rPr>
          <w:color w:val="000000"/>
          <w:sz w:val="28"/>
        </w:rPr>
        <w:t>      13) реттегіш құрал енгізілген немесе енгізілуі жоспарланып отырған жекелеген салада немесе мемлекеттік басқару саласындағы кәсіпкерлік қызметті реттеудің жай-күйі туралы есептерді кәсіпкерлік жөніндегі уәкілетті органға ұсыну;</w:t>
      </w:r>
    </w:p>
    <w:p w:rsidR="00F84B59" w:rsidRDefault="00891E5A">
      <w:pPr>
        <w:spacing w:after="0"/>
        <w:jc w:val="both"/>
      </w:pPr>
      <w:bookmarkStart w:id="57" w:name="z79"/>
      <w:bookmarkEnd w:id="56"/>
      <w:r>
        <w:rPr>
          <w:color w:val="000000"/>
          <w:sz w:val="28"/>
        </w:rPr>
        <w:t>      14) реттелетiн салаларда салааралық үйлестiрудi жүзеге асыру;</w:t>
      </w:r>
    </w:p>
    <w:p w:rsidR="00F84B59" w:rsidRDefault="00891E5A">
      <w:pPr>
        <w:spacing w:after="0"/>
        <w:jc w:val="both"/>
      </w:pPr>
      <w:bookmarkStart w:id="58" w:name="z80"/>
      <w:bookmarkEnd w:id="57"/>
      <w:r>
        <w:rPr>
          <w:color w:val="000000"/>
          <w:sz w:val="28"/>
        </w:rPr>
        <w:t>      15) соттарға Қазақстан Республикасының заңнамасына сәйкес талап-арыздар беру;</w:t>
      </w:r>
    </w:p>
    <w:p w:rsidR="00F84B59" w:rsidRDefault="00891E5A">
      <w:pPr>
        <w:spacing w:after="0"/>
        <w:jc w:val="both"/>
      </w:pPr>
      <w:bookmarkStart w:id="59" w:name="z81"/>
      <w:bookmarkEnd w:id="58"/>
      <w:r>
        <w:rPr>
          <w:color w:val="000000"/>
          <w:sz w:val="28"/>
        </w:rPr>
        <w:t>      16) жеке кәсiпкерлік субъектілерінің мүдделерiн қозғайтын нормативтiк құқықтық актiлердің жобаларына, заң жобаларының тұжырымдамаларына, Қазақстан Республикасының халықаралық шарттарының жобаларына, сондай-ақ Қазақстан Республикасы қатысушысы болуға ниеттенетін халықаралық шарттарға сараптама жасауға қатысуға үмiткер жеке кәсіпкерлік субъектілері бірлестіктерін аккредиттеуді жүзеге асыру;</w:t>
      </w:r>
    </w:p>
    <w:p w:rsidR="00F84B59" w:rsidRDefault="00891E5A">
      <w:pPr>
        <w:spacing w:after="0"/>
        <w:jc w:val="both"/>
      </w:pPr>
      <w:bookmarkStart w:id="60" w:name="z82"/>
      <w:bookmarkEnd w:id="59"/>
      <w:r>
        <w:rPr>
          <w:color w:val="000000"/>
          <w:sz w:val="28"/>
        </w:rPr>
        <w:t>      17) Қазақстан Республикасының Кәсіпкерлік кодексіне сәйкес жеке кәсіпкерлік мәселелері жөніндегі сарапшылық кеңестің құрамын бекіту;</w:t>
      </w:r>
    </w:p>
    <w:p w:rsidR="00F84B59" w:rsidRDefault="00891E5A">
      <w:pPr>
        <w:spacing w:after="0"/>
        <w:jc w:val="both"/>
      </w:pPr>
      <w:bookmarkStart w:id="61" w:name="z83"/>
      <w:bookmarkEnd w:id="60"/>
      <w:r>
        <w:rPr>
          <w:color w:val="000000"/>
          <w:sz w:val="28"/>
        </w:rPr>
        <w:t>      18) Қоғамдық кеңес құру;</w:t>
      </w:r>
    </w:p>
    <w:p w:rsidR="00F84B59" w:rsidRDefault="00891E5A">
      <w:pPr>
        <w:spacing w:after="0"/>
        <w:jc w:val="both"/>
      </w:pPr>
      <w:bookmarkStart w:id="62" w:name="z84"/>
      <w:bookmarkEnd w:id="61"/>
      <w:r>
        <w:rPr>
          <w:color w:val="000000"/>
          <w:sz w:val="28"/>
        </w:rPr>
        <w:t>      19) Қоғамдық кеңестің ұсынымдарын қарау;</w:t>
      </w:r>
    </w:p>
    <w:p w:rsidR="00F84B59" w:rsidRDefault="00891E5A">
      <w:pPr>
        <w:spacing w:after="0"/>
        <w:jc w:val="both"/>
      </w:pPr>
      <w:bookmarkStart w:id="63" w:name="z85"/>
      <w:bookmarkEnd w:id="62"/>
      <w:r>
        <w:rPr>
          <w:color w:val="000000"/>
          <w:sz w:val="28"/>
        </w:rPr>
        <w:t>      20) Министрліктің өзге де жұмыс органдарының жұмысына Қоғамдық кеңес мүшелерінің қатысуын келісу;</w:t>
      </w:r>
    </w:p>
    <w:p w:rsidR="00F84B59" w:rsidRDefault="00891E5A">
      <w:pPr>
        <w:spacing w:after="0"/>
        <w:jc w:val="both"/>
      </w:pPr>
      <w:bookmarkStart w:id="64" w:name="z86"/>
      <w:bookmarkEnd w:id="63"/>
      <w:r>
        <w:rPr>
          <w:color w:val="000000"/>
          <w:sz w:val="28"/>
        </w:rPr>
        <w:lastRenderedPageBreak/>
        <w:t>      21) Қоғамдық кеңесті қалыптастыру жөніндегі жұмыс тобының құрамында Министрлік өкілдігінің дербес құрамын айқындау;</w:t>
      </w:r>
    </w:p>
    <w:p w:rsidR="00F84B59" w:rsidRDefault="00891E5A">
      <w:pPr>
        <w:spacing w:after="0"/>
        <w:jc w:val="both"/>
      </w:pPr>
      <w:bookmarkStart w:id="65" w:name="z87"/>
      <w:bookmarkEnd w:id="64"/>
      <w:r>
        <w:rPr>
          <w:color w:val="000000"/>
          <w:sz w:val="28"/>
        </w:rPr>
        <w:t>      22) Қоғамдық кеңесті қалыптастыру жөніндегі жұмыс тобының құрамын бекіту;</w:t>
      </w:r>
    </w:p>
    <w:p w:rsidR="00F84B59" w:rsidRDefault="00891E5A">
      <w:pPr>
        <w:spacing w:after="0"/>
        <w:jc w:val="both"/>
      </w:pPr>
      <w:bookmarkStart w:id="66" w:name="z88"/>
      <w:bookmarkEnd w:id="65"/>
      <w:r>
        <w:rPr>
          <w:color w:val="000000"/>
          <w:sz w:val="28"/>
        </w:rPr>
        <w:t>      23) Қоғамдық кеңестің құрамын және оның ережесін бекіту;</w:t>
      </w:r>
    </w:p>
    <w:p w:rsidR="00F84B59" w:rsidRDefault="00891E5A">
      <w:pPr>
        <w:spacing w:after="0"/>
        <w:jc w:val="both"/>
      </w:pPr>
      <w:bookmarkStart w:id="67" w:name="z89"/>
      <w:bookmarkEnd w:id="66"/>
      <w:r>
        <w:rPr>
          <w:color w:val="000000"/>
          <w:sz w:val="28"/>
        </w:rPr>
        <w:t>      24) Қоғамдық кеңестің қызметін ұйымдастырушылық қамтамасыз етуді жүзеге асыру;</w:t>
      </w:r>
    </w:p>
    <w:p w:rsidR="00F84B59" w:rsidRDefault="00891E5A">
      <w:pPr>
        <w:spacing w:after="0"/>
        <w:jc w:val="both"/>
      </w:pPr>
      <w:bookmarkStart w:id="68" w:name="z90"/>
      <w:bookmarkEnd w:id="67"/>
      <w:r>
        <w:rPr>
          <w:color w:val="000000"/>
          <w:sz w:val="28"/>
        </w:rPr>
        <w:t>      25) азаматтардың құқықтарына, бостандықтары мен міндеттеріне қатысты нормативтік құқықтық актінің жобасын Қоғамдық кеңеске жіберу;</w:t>
      </w:r>
    </w:p>
    <w:p w:rsidR="00F84B59" w:rsidRDefault="00891E5A">
      <w:pPr>
        <w:spacing w:after="0"/>
        <w:jc w:val="both"/>
      </w:pPr>
      <w:bookmarkStart w:id="69" w:name="z91"/>
      <w:bookmarkEnd w:id="68"/>
      <w:r>
        <w:rPr>
          <w:color w:val="000000"/>
          <w:sz w:val="28"/>
        </w:rPr>
        <w:t>      26) Қоғамдық кеңестің қоғамдық тыңдауларды өткізу мерзімдерін келісу;</w:t>
      </w:r>
    </w:p>
    <w:p w:rsidR="00F84B59" w:rsidRDefault="00891E5A">
      <w:pPr>
        <w:spacing w:after="0"/>
        <w:jc w:val="both"/>
      </w:pPr>
      <w:bookmarkStart w:id="70" w:name="z92"/>
      <w:bookmarkEnd w:id="69"/>
      <w:r>
        <w:rPr>
          <w:color w:val="000000"/>
          <w:sz w:val="28"/>
        </w:rPr>
        <w:t>      27) Министрлік жұмысының нәтижелері туралы Қоғамдық кеңеске есеп беру;</w:t>
      </w:r>
    </w:p>
    <w:p w:rsidR="00F84B59" w:rsidRDefault="00891E5A">
      <w:pPr>
        <w:spacing w:after="0"/>
        <w:jc w:val="both"/>
      </w:pPr>
      <w:bookmarkStart w:id="71" w:name="z93"/>
      <w:bookmarkEnd w:id="70"/>
      <w:r>
        <w:rPr>
          <w:color w:val="000000"/>
          <w:sz w:val="28"/>
        </w:rPr>
        <w:t>      28) мемлекеттік көрсетілетін қызметтердің стандарттары мен регламенттерін бекіту;</w:t>
      </w:r>
    </w:p>
    <w:p w:rsidR="00F84B59" w:rsidRDefault="00891E5A">
      <w:pPr>
        <w:spacing w:after="0"/>
        <w:jc w:val="both"/>
      </w:pPr>
      <w:bookmarkStart w:id="72" w:name="z94"/>
      <w:bookmarkEnd w:id="71"/>
      <w:r>
        <w:rPr>
          <w:color w:val="000000"/>
          <w:sz w:val="28"/>
        </w:rPr>
        <w:t>      29) халықаралық қаржылық және экономикалық ұйымдармен, сондай-ақ интеграциялық бірлестіктермен өз құзыретіндегі мәселелер бойынша өзара іс-қимыл жасау;</w:t>
      </w:r>
    </w:p>
    <w:p w:rsidR="00F84B59" w:rsidRDefault="00891E5A">
      <w:pPr>
        <w:spacing w:after="0"/>
        <w:jc w:val="both"/>
      </w:pPr>
      <w:bookmarkStart w:id="73" w:name="z95"/>
      <w:bookmarkEnd w:id="72"/>
      <w:r>
        <w:rPr>
          <w:color w:val="000000"/>
          <w:sz w:val="28"/>
        </w:rPr>
        <w:t>      30) халықаралық ұйымдармен және (немесе) шет мемлекеттермен Қазақстан Республикасының халықаралық шарттарын жасасу;</w:t>
      </w:r>
    </w:p>
    <w:p w:rsidR="00F84B59" w:rsidRDefault="00891E5A">
      <w:pPr>
        <w:spacing w:after="0"/>
        <w:jc w:val="both"/>
      </w:pPr>
      <w:bookmarkStart w:id="74" w:name="z96"/>
      <w:bookmarkEnd w:id="73"/>
      <w:r>
        <w:rPr>
          <w:color w:val="000000"/>
          <w:sz w:val="28"/>
        </w:rPr>
        <w:t>      31) реттелетін салаларда кадрлар қажеттілігін айқындау;</w:t>
      </w:r>
    </w:p>
    <w:p w:rsidR="00F84B59" w:rsidRDefault="00891E5A">
      <w:pPr>
        <w:spacing w:after="0"/>
        <w:jc w:val="both"/>
      </w:pPr>
      <w:bookmarkStart w:id="75" w:name="z97"/>
      <w:bookmarkEnd w:id="74"/>
      <w:r>
        <w:rPr>
          <w:color w:val="000000"/>
          <w:sz w:val="28"/>
        </w:rPr>
        <w:t>      32) Қазақстан Республикасы Үкіметінің шешімі бойынша мемлекеттік акциялар пакетіне (жарғылық капиталға қатысу үлесіне) иелік ету және пайдалану құқығын, сондай-ақ республикалық мемлекеттік кәсіпорындар мен мемлекеттік мекемелерге қатысты мемлекеттік басқарудың тиісті саласына (аясына) басшылық ету жөніндегі уәкілетті органның функцияларын жүзеге асыру;</w:t>
      </w:r>
    </w:p>
    <w:bookmarkEnd w:id="75"/>
    <w:p w:rsidR="00F84B59" w:rsidRDefault="00891E5A">
      <w:pPr>
        <w:spacing w:after="0"/>
      </w:pPr>
      <w:r>
        <w:rPr>
          <w:color w:val="FF0000"/>
          <w:sz w:val="28"/>
        </w:rPr>
        <w:t xml:space="preserve">      33) алып тасталды - ҚР Үкіметінің 12.07.2019 </w:t>
      </w:r>
      <w:r>
        <w:rPr>
          <w:color w:val="000000"/>
          <w:sz w:val="28"/>
        </w:rPr>
        <w:t>№ 501</w:t>
      </w:r>
      <w:r>
        <w:rPr>
          <w:color w:val="FF0000"/>
          <w:sz w:val="28"/>
        </w:rPr>
        <w:t xml:space="preserve"> қаулысымен.</w:t>
      </w:r>
      <w:r>
        <w:br/>
      </w:r>
    </w:p>
    <w:p w:rsidR="00F84B59" w:rsidRDefault="00891E5A">
      <w:pPr>
        <w:spacing w:after="0"/>
        <w:jc w:val="both"/>
      </w:pPr>
      <w:bookmarkStart w:id="76" w:name="z99"/>
      <w:r>
        <w:rPr>
          <w:color w:val="000000"/>
          <w:sz w:val="28"/>
        </w:rPr>
        <w:t>      34) Қазақстан Республикасы Үкіметінің жанындағы Үдемелі индустриялық-инновациялық даму жөніндегі үйлестіру кеңесі туралы ережені әзірлеу және Қазақстан Республикасының Үкіметіне оның құрамын қалыптастыру жөнінде ұсыныстар енгізу;</w:t>
      </w:r>
    </w:p>
    <w:p w:rsidR="00F84B59" w:rsidRDefault="00891E5A">
      <w:pPr>
        <w:spacing w:after="0"/>
        <w:jc w:val="both"/>
      </w:pPr>
      <w:bookmarkStart w:id="77" w:name="z100"/>
      <w:bookmarkEnd w:id="76"/>
      <w:r>
        <w:rPr>
          <w:color w:val="000000"/>
          <w:sz w:val="28"/>
        </w:rPr>
        <w:t>      35) Қазақстан Республикасының Үкiметiне жыл сайын индустриялық-инновациялық қызметтi мемлекеттiк қолдау шараларының тиiмдiлiгi туралы ақпарат ұсыну;</w:t>
      </w:r>
    </w:p>
    <w:p w:rsidR="00F84B59" w:rsidRDefault="00891E5A">
      <w:pPr>
        <w:spacing w:after="0"/>
        <w:jc w:val="both"/>
      </w:pPr>
      <w:bookmarkStart w:id="78" w:name="z101"/>
      <w:bookmarkEnd w:id="77"/>
      <w:r>
        <w:rPr>
          <w:color w:val="000000"/>
          <w:sz w:val="28"/>
        </w:rPr>
        <w:t xml:space="preserve">      36) индустриялық-инновациялық даму саласында мониторингті және мемлекеттік органдарды салааралық үйлестіруді жүзеге асыру және </w:t>
      </w:r>
      <w:r>
        <w:rPr>
          <w:color w:val="000000"/>
          <w:sz w:val="28"/>
        </w:rPr>
        <w:lastRenderedPageBreak/>
        <w:t>индустриялық-инновациялық қызметті мемлекеттік қолдауды іске асыруға қатысу;</w:t>
      </w:r>
    </w:p>
    <w:p w:rsidR="00F84B59" w:rsidRDefault="00891E5A">
      <w:pPr>
        <w:spacing w:after="0"/>
        <w:jc w:val="both"/>
      </w:pPr>
      <w:bookmarkStart w:id="79" w:name="z102"/>
      <w:bookmarkEnd w:id="78"/>
      <w:r>
        <w:rPr>
          <w:color w:val="000000"/>
          <w:sz w:val="28"/>
        </w:rPr>
        <w:t>      37) индустриялық-инновациялық қызметті мемлекеттік қолдауды жүзеге асыратын операторларды айқындау;</w:t>
      </w:r>
    </w:p>
    <w:p w:rsidR="00F84B59" w:rsidRDefault="00891E5A">
      <w:pPr>
        <w:spacing w:after="0"/>
        <w:jc w:val="both"/>
      </w:pPr>
      <w:bookmarkStart w:id="80" w:name="z103"/>
      <w:bookmarkEnd w:id="79"/>
      <w:r>
        <w:rPr>
          <w:color w:val="000000"/>
          <w:sz w:val="28"/>
        </w:rPr>
        <w:t>      38) индустриялық-инновациялық жүйені жоспарлауды, мониторингтеуді, ынталандыруды, дамытуды жүзеге асыру;</w:t>
      </w:r>
    </w:p>
    <w:p w:rsidR="00F84B59" w:rsidRDefault="00891E5A">
      <w:pPr>
        <w:spacing w:after="0"/>
        <w:jc w:val="both"/>
      </w:pPr>
      <w:bookmarkStart w:id="81" w:name="z104"/>
      <w:bookmarkEnd w:id="80"/>
      <w:r>
        <w:rPr>
          <w:color w:val="000000"/>
          <w:sz w:val="28"/>
        </w:rPr>
        <w:t>      39) индустрияландыру картасын әзiрлеу;</w:t>
      </w:r>
    </w:p>
    <w:p w:rsidR="00F84B59" w:rsidRDefault="00891E5A">
      <w:pPr>
        <w:spacing w:after="0"/>
        <w:jc w:val="both"/>
      </w:pPr>
      <w:bookmarkStart w:id="82" w:name="z105"/>
      <w:bookmarkEnd w:id="81"/>
      <w:r>
        <w:rPr>
          <w:color w:val="000000"/>
          <w:sz w:val="28"/>
        </w:rPr>
        <w:t>      40) жобаларды индустрияландыру картасына және өңірлерде кәсіпкерлікті қолдау карталарына енгізу тәртібін әзірлеу;</w:t>
      </w:r>
    </w:p>
    <w:p w:rsidR="00F84B59" w:rsidRDefault="00891E5A">
      <w:pPr>
        <w:spacing w:after="0"/>
        <w:jc w:val="both"/>
      </w:pPr>
      <w:bookmarkStart w:id="83" w:name="z106"/>
      <w:bookmarkEnd w:id="82"/>
      <w:r>
        <w:rPr>
          <w:color w:val="000000"/>
          <w:sz w:val="28"/>
        </w:rPr>
        <w:t>      41) аумақтық кластерлерді конкурстық іріктеу тәртібін бекіту;</w:t>
      </w:r>
    </w:p>
    <w:p w:rsidR="00F84B59" w:rsidRDefault="00891E5A">
      <w:pPr>
        <w:spacing w:after="0"/>
        <w:jc w:val="both"/>
      </w:pPr>
      <w:bookmarkStart w:id="84" w:name="z107"/>
      <w:bookmarkEnd w:id="83"/>
      <w:r>
        <w:rPr>
          <w:color w:val="000000"/>
          <w:sz w:val="28"/>
        </w:rPr>
        <w:t>      42) еңбек өнімділігін арттыруға және аумақтық кластерлерді дамытуға бағытталған индустриялық-инновациялық қызмет субъектілеріне мемлекеттік қолдау шараларын ұсыну қағидаларын бекіту;</w:t>
      </w:r>
    </w:p>
    <w:bookmarkEnd w:id="84"/>
    <w:p w:rsidR="00F84B59" w:rsidRDefault="00891E5A">
      <w:pPr>
        <w:spacing w:after="0"/>
      </w:pPr>
      <w:r>
        <w:rPr>
          <w:color w:val="FF0000"/>
          <w:sz w:val="28"/>
        </w:rPr>
        <w:t xml:space="preserve">      43) алып тасталды - ҚР Үкіметінің 12.07.2019 </w:t>
      </w:r>
      <w:r>
        <w:rPr>
          <w:color w:val="000000"/>
          <w:sz w:val="28"/>
        </w:rPr>
        <w:t>№ 501</w:t>
      </w:r>
      <w:r>
        <w:rPr>
          <w:color w:val="FF0000"/>
          <w:sz w:val="28"/>
        </w:rPr>
        <w:t xml:space="preserve"> қаулысымен.</w:t>
      </w:r>
      <w:r>
        <w:br/>
      </w:r>
    </w:p>
    <w:p w:rsidR="00F84B59" w:rsidRDefault="00891E5A">
      <w:pPr>
        <w:spacing w:after="0"/>
        <w:jc w:val="both"/>
      </w:pPr>
      <w:bookmarkStart w:id="85" w:name="z109"/>
      <w:r>
        <w:rPr>
          <w:color w:val="000000"/>
          <w:sz w:val="28"/>
        </w:rPr>
        <w:t>      44) индустриялық-инновациялық қызметті мемлекеттік қолдау саласындағы мемлекеттік саясатты қалыптастыруға және іске асыруға қатысу;</w:t>
      </w:r>
    </w:p>
    <w:p w:rsidR="00F84B59" w:rsidRDefault="00891E5A">
      <w:pPr>
        <w:spacing w:after="0"/>
        <w:jc w:val="both"/>
      </w:pPr>
      <w:bookmarkStart w:id="86" w:name="z110"/>
      <w:bookmarkEnd w:id="85"/>
      <w:r>
        <w:rPr>
          <w:color w:val="000000"/>
          <w:sz w:val="28"/>
        </w:rPr>
        <w:t>      45) бағалы металдарды өндіру, бағалы металдар мен асыл тастардың, құрамында бағалы металдар бар шикізат тауарларының, зергерлік және басқа да бұйымдардың айналымы саласындағы мемлекеттік саясатты іске асыру;</w:t>
      </w:r>
    </w:p>
    <w:p w:rsidR="00F84B59" w:rsidRDefault="00891E5A">
      <w:pPr>
        <w:spacing w:after="0"/>
        <w:jc w:val="both"/>
      </w:pPr>
      <w:bookmarkStart w:id="87" w:name="z111"/>
      <w:bookmarkEnd w:id="86"/>
      <w:r>
        <w:rPr>
          <w:color w:val="000000"/>
          <w:sz w:val="28"/>
        </w:rPr>
        <w:t>      46) асыл тастарға, бағалы металдар мен асыл тастардан жасалатын зергерлік және басқа да бұйымдарға сараптама жүргізу қағидаларын бекіту;</w:t>
      </w:r>
    </w:p>
    <w:p w:rsidR="00F84B59" w:rsidRDefault="00891E5A">
      <w:pPr>
        <w:spacing w:after="0"/>
        <w:jc w:val="both"/>
      </w:pPr>
      <w:bookmarkStart w:id="88" w:name="z112"/>
      <w:bookmarkEnd w:id="87"/>
      <w:r>
        <w:rPr>
          <w:color w:val="000000"/>
          <w:sz w:val="28"/>
        </w:rPr>
        <w:t>      47) құрамында бағалы металдар бар шикізат тауарларына нормативтік құжаттарды бекіту;</w:t>
      </w:r>
    </w:p>
    <w:p w:rsidR="00F84B59" w:rsidRDefault="00891E5A">
      <w:pPr>
        <w:spacing w:after="0"/>
        <w:jc w:val="both"/>
      </w:pPr>
      <w:bookmarkStart w:id="89" w:name="z113"/>
      <w:bookmarkEnd w:id="88"/>
      <w:r>
        <w:rPr>
          <w:color w:val="000000"/>
          <w:sz w:val="28"/>
        </w:rPr>
        <w:t>      48) қайта өңдеу үшін Қазақстан Республикасының аумағына әкелу және Қазақстан Республикасының аумағынан әкету кезінде ұсынылған құжаттарда көрсетілген бағалы металдардан және құрамында бағалы металдар бар шикізат тауарларынан қайта өңдеу өнімдерінің шығу нормаларын растау;</w:t>
      </w:r>
    </w:p>
    <w:p w:rsidR="00F84B59" w:rsidRDefault="00891E5A">
      <w:pPr>
        <w:spacing w:after="0"/>
        <w:jc w:val="both"/>
      </w:pPr>
      <w:bookmarkStart w:id="90" w:name="z114"/>
      <w:bookmarkEnd w:id="89"/>
      <w:r>
        <w:rPr>
          <w:color w:val="000000"/>
          <w:sz w:val="28"/>
        </w:rPr>
        <w:t>      49) құрамында бағалы металдар бар шикізат тауарларындағы зиянды қоспалар мен бағалы металдар құрамының шекті мәнін айқындау қағидаларын бекіту;</w:t>
      </w:r>
    </w:p>
    <w:p w:rsidR="00F84B59" w:rsidRDefault="00891E5A">
      <w:pPr>
        <w:spacing w:after="0"/>
        <w:jc w:val="both"/>
      </w:pPr>
      <w:bookmarkStart w:id="91" w:name="z115"/>
      <w:bookmarkEnd w:id="90"/>
      <w:r>
        <w:rPr>
          <w:color w:val="000000"/>
          <w:sz w:val="28"/>
        </w:rPr>
        <w:t>      50) шикізат тауарларының түрлері бойынша жеке-дара технологиялық мүмкіндіктерін ескере отырып, бағалы металдарды өндіру субъектілерінің тізбесіндегі бағалы металдарды өндіруші әрбір субъект үшін құрамында бағалы металдар бар шикізат тауарларындағы зиянды қоспалар мен бағалы металдар құрамының шекті мәнін белгілеу;</w:t>
      </w:r>
    </w:p>
    <w:p w:rsidR="00F84B59" w:rsidRDefault="00891E5A">
      <w:pPr>
        <w:spacing w:after="0"/>
        <w:jc w:val="both"/>
      </w:pPr>
      <w:bookmarkStart w:id="92" w:name="z116"/>
      <w:bookmarkEnd w:id="91"/>
      <w:r>
        <w:rPr>
          <w:color w:val="000000"/>
          <w:sz w:val="28"/>
        </w:rPr>
        <w:t>      51) бағалы металдарды өндіру субъектілерінің тізбесін қалыптастыру қағидаларын бекіту;</w:t>
      </w:r>
    </w:p>
    <w:p w:rsidR="00F84B59" w:rsidRDefault="00891E5A">
      <w:pPr>
        <w:spacing w:after="0"/>
        <w:jc w:val="both"/>
      </w:pPr>
      <w:bookmarkStart w:id="93" w:name="z117"/>
      <w:bookmarkEnd w:id="92"/>
      <w:r>
        <w:rPr>
          <w:color w:val="000000"/>
          <w:sz w:val="28"/>
        </w:rPr>
        <w:lastRenderedPageBreak/>
        <w:t>      52) бағалы металдарды өндіру субъектілерінің тізбесіндегі бағалы металдарды өндіру субъектілерінен бағалы металдар мен құрамында бағалы металдар бар шикізат тауарларын қайта өңдеуден және (немесе) аффинаждаудан бас тартуды немесе уәкілетті органның осындай бас тартудың болуы туралы растамасын алу тәртібін айқындау;</w:t>
      </w:r>
    </w:p>
    <w:p w:rsidR="00F84B59" w:rsidRDefault="00891E5A">
      <w:pPr>
        <w:spacing w:after="0"/>
        <w:jc w:val="both"/>
      </w:pPr>
      <w:bookmarkStart w:id="94" w:name="z118"/>
      <w:bookmarkEnd w:id="93"/>
      <w:r>
        <w:rPr>
          <w:color w:val="000000"/>
          <w:sz w:val="28"/>
        </w:rPr>
        <w:t>      53) бағалы металдарды өндіру субъектілерінің тізбесін бекіту;</w:t>
      </w:r>
    </w:p>
    <w:p w:rsidR="00F84B59" w:rsidRDefault="00891E5A">
      <w:pPr>
        <w:spacing w:after="0"/>
        <w:jc w:val="both"/>
      </w:pPr>
      <w:bookmarkStart w:id="95" w:name="z119"/>
      <w:bookmarkEnd w:id="94"/>
      <w:r>
        <w:rPr>
          <w:color w:val="000000"/>
          <w:sz w:val="28"/>
        </w:rPr>
        <w:t>      54) құрамында бағалы металдар бар әкетілетін шикізат тауарларынан көрсетімдік сынамаларды іріктеу туралы актіні ресімдеу тәртібі мен оның нысанын айқындау;</w:t>
      </w:r>
    </w:p>
    <w:bookmarkEnd w:id="95"/>
    <w:p w:rsidR="00F84B59" w:rsidRDefault="00891E5A">
      <w:pPr>
        <w:spacing w:after="0"/>
      </w:pPr>
      <w:r>
        <w:rPr>
          <w:color w:val="FF0000"/>
          <w:sz w:val="28"/>
        </w:rPr>
        <w:t xml:space="preserve">      55)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56)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57)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58)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59)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60)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61)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62)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63)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64)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65)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66) алып тасталды - ҚР Үкіметінің 12.07.2019 </w:t>
      </w:r>
      <w:r>
        <w:rPr>
          <w:color w:val="000000"/>
          <w:sz w:val="28"/>
        </w:rPr>
        <w:t>№ 501</w:t>
      </w:r>
      <w:r>
        <w:rPr>
          <w:color w:val="FF0000"/>
          <w:sz w:val="28"/>
        </w:rPr>
        <w:t xml:space="preserve"> қаулысымен.</w:t>
      </w:r>
      <w:r>
        <w:br/>
      </w:r>
      <w:r>
        <w:rPr>
          <w:color w:val="FF0000"/>
          <w:sz w:val="28"/>
        </w:rPr>
        <w:t xml:space="preserve">      67) алып тасталды - ҚР Үкіметінің 12.07.2019 </w:t>
      </w:r>
      <w:r>
        <w:rPr>
          <w:color w:val="000000"/>
          <w:sz w:val="28"/>
        </w:rPr>
        <w:t>№ 501</w:t>
      </w:r>
      <w:r>
        <w:rPr>
          <w:color w:val="FF0000"/>
          <w:sz w:val="28"/>
        </w:rPr>
        <w:t xml:space="preserve"> қаулысымен.</w:t>
      </w:r>
      <w:r>
        <w:br/>
      </w:r>
    </w:p>
    <w:p w:rsidR="00F84B59" w:rsidRDefault="00891E5A">
      <w:pPr>
        <w:spacing w:after="0"/>
        <w:jc w:val="both"/>
      </w:pPr>
      <w:bookmarkStart w:id="96" w:name="z133"/>
      <w:r>
        <w:rPr>
          <w:color w:val="000000"/>
          <w:sz w:val="28"/>
        </w:rPr>
        <w:t>      68) ұлттық басқарушы холдингтермен, ұлттық холдингтермен, ұлттық компаниялармен және олармен үлестес заңды тұлғалармен сатып алынатын тауарлардың, жұмыстар мен көрсетілетін қызметтердiң тiзбесiн айқындайтын технологиялық меморандумдар жасасу;</w:t>
      </w:r>
    </w:p>
    <w:p w:rsidR="00F84B59" w:rsidRDefault="00891E5A">
      <w:pPr>
        <w:spacing w:after="0"/>
        <w:jc w:val="both"/>
      </w:pPr>
      <w:bookmarkStart w:id="97" w:name="z134"/>
      <w:bookmarkEnd w:id="96"/>
      <w:r>
        <w:rPr>
          <w:color w:val="000000"/>
          <w:sz w:val="28"/>
        </w:rPr>
        <w:t>      69) тауарлардың, жұмыстардың, көрсетiлетiн қызметтердiң және оларды жеткізушілердің дерекқорын қалыптастыру және жүргiзу тәртiбiн бекіту;</w:t>
      </w:r>
    </w:p>
    <w:p w:rsidR="00F84B59" w:rsidRDefault="00891E5A">
      <w:pPr>
        <w:spacing w:after="0"/>
        <w:jc w:val="both"/>
      </w:pPr>
      <w:bookmarkStart w:id="98" w:name="z135"/>
      <w:bookmarkEnd w:id="97"/>
      <w:r>
        <w:rPr>
          <w:color w:val="000000"/>
          <w:sz w:val="28"/>
        </w:rPr>
        <w:t>      70) индустриялық-инновациялық қызмет субъектiлерiнiң отандық өңделген тауарларды, жұмыстарды, көрсетiлетiн қызметтердi iшкi нарықта ілгерілету бойынша шығындарының бiр бөлiгiн өтеу қағидаларын бекiту;</w:t>
      </w:r>
    </w:p>
    <w:p w:rsidR="00F84B59" w:rsidRDefault="00891E5A">
      <w:pPr>
        <w:spacing w:after="0"/>
        <w:jc w:val="both"/>
      </w:pPr>
      <w:bookmarkStart w:id="99" w:name="z136"/>
      <w:bookmarkEnd w:id="98"/>
      <w:r>
        <w:rPr>
          <w:color w:val="000000"/>
          <w:sz w:val="28"/>
        </w:rPr>
        <w:t>      71) индустриялық-инновациялық қызмет субъектiлерi ұсынатын тиiстi мамандарға қажеттiлiк туралы мәлiметтер негiзiнде экономиканың басым секторлары үшiн мамандар даярлау талап етiлетiн мамандықтардың тiзбесiн айқындау бойынша ұсыныстар қалыптастыру;</w:t>
      </w:r>
    </w:p>
    <w:p w:rsidR="00F84B59" w:rsidRDefault="00891E5A">
      <w:pPr>
        <w:spacing w:after="0"/>
        <w:jc w:val="both"/>
      </w:pPr>
      <w:bookmarkStart w:id="100" w:name="z137"/>
      <w:bookmarkEnd w:id="99"/>
      <w:r>
        <w:rPr>
          <w:color w:val="000000"/>
          <w:sz w:val="28"/>
        </w:rPr>
        <w:t xml:space="preserve">      72) жергiлiктi қамтуды дамыту саласындағы ұлттық даму институтын тарта отырып, индустриялық-инновациялық қызмет субъектiлерiне сервистiк қолдау </w:t>
      </w:r>
      <w:r>
        <w:rPr>
          <w:color w:val="000000"/>
          <w:sz w:val="28"/>
        </w:rPr>
        <w:lastRenderedPageBreak/>
        <w:t>көрсету және олардың отандық өңделген тауарларды, жұмыстар мен көрсетiлетiн қызметтердi iшкi нарықта ілгерілету бойынша шығындарының бiр бөлiгiн өтеу;</w:t>
      </w:r>
    </w:p>
    <w:p w:rsidR="00F84B59" w:rsidRDefault="00891E5A">
      <w:pPr>
        <w:spacing w:after="0"/>
        <w:jc w:val="both"/>
      </w:pPr>
      <w:bookmarkStart w:id="101" w:name="z138"/>
      <w:bookmarkEnd w:id="100"/>
      <w:r>
        <w:rPr>
          <w:color w:val="000000"/>
          <w:sz w:val="28"/>
        </w:rPr>
        <w:t>      73) жергiлiктi қамтуды дамыту саласындағы ұлттық даму институтымен жасалатын шарт негiзiнде индустриялық-инновациялық қызмет субъектiлерiнiң отандық өңделген тауарларды, жұмыстар мен көрсетiлетiн қызметтердi iшкi нарыққа ілгерілету бойынша шығындарын өтеуге қаражат бөлу;</w:t>
      </w:r>
    </w:p>
    <w:bookmarkEnd w:id="101"/>
    <w:p w:rsidR="00F84B59" w:rsidRDefault="00891E5A">
      <w:pPr>
        <w:spacing w:after="0"/>
      </w:pPr>
      <w:r>
        <w:rPr>
          <w:color w:val="FF0000"/>
          <w:sz w:val="28"/>
        </w:rPr>
        <w:t xml:space="preserve">      74)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102" w:name="z140"/>
      <w:r>
        <w:rPr>
          <w:color w:val="000000"/>
          <w:sz w:val="28"/>
        </w:rPr>
        <w:t>      75) индустрияны дамыту саласындағы ұлттық даму институтын тарта отырып, индустриялық-инновациялық қызмет субъектілеріне еңбек өнімділігін арттыруға және аумақтық кластерлерді дамытуға мемлекеттік қолдау шараларын ұсыну;</w:t>
      </w:r>
    </w:p>
    <w:p w:rsidR="00F84B59" w:rsidRDefault="00891E5A">
      <w:pPr>
        <w:spacing w:after="0"/>
        <w:jc w:val="both"/>
      </w:pPr>
      <w:bookmarkStart w:id="103" w:name="z141"/>
      <w:bookmarkEnd w:id="102"/>
      <w:r>
        <w:rPr>
          <w:color w:val="000000"/>
          <w:sz w:val="28"/>
        </w:rPr>
        <w:t>      76) жергiлiктi қамту бойынша сараптама жүргiзу қағидаларын әзiрлеу және бекіту;</w:t>
      </w:r>
    </w:p>
    <w:p w:rsidR="00F84B59" w:rsidRDefault="00891E5A">
      <w:pPr>
        <w:spacing w:after="0"/>
        <w:jc w:val="both"/>
      </w:pPr>
      <w:bookmarkStart w:id="104" w:name="z142"/>
      <w:bookmarkEnd w:id="103"/>
      <w:r>
        <w:rPr>
          <w:color w:val="000000"/>
          <w:sz w:val="28"/>
        </w:rPr>
        <w:t>      77) басым тауарлар мен көрсетілетін қызметтердiң бiрыңғай картасын әзiрлеу;</w:t>
      </w:r>
    </w:p>
    <w:p w:rsidR="00F84B59" w:rsidRDefault="00891E5A">
      <w:pPr>
        <w:spacing w:after="0"/>
        <w:jc w:val="both"/>
      </w:pPr>
      <w:bookmarkStart w:id="105" w:name="z143"/>
      <w:bookmarkEnd w:id="104"/>
      <w:r>
        <w:rPr>
          <w:color w:val="000000"/>
          <w:sz w:val="28"/>
        </w:rPr>
        <w:t>      78) ілгерілету бойынша шығындар ішінара өтелетін отандық өңделген тауарлардың тізбесін бекiту;</w:t>
      </w:r>
    </w:p>
    <w:p w:rsidR="00F84B59" w:rsidRDefault="00891E5A">
      <w:pPr>
        <w:spacing w:after="0"/>
        <w:jc w:val="both"/>
      </w:pPr>
      <w:bookmarkStart w:id="106" w:name="z144"/>
      <w:bookmarkEnd w:id="105"/>
      <w:r>
        <w:rPr>
          <w:color w:val="000000"/>
          <w:sz w:val="28"/>
        </w:rPr>
        <w:t>      79) отандық өңделген тауарларды ілгерілету бойынша индустриялық-инновациялық қызмет субъектілері шығындарының бір бөлігін өтеу қағидаларын бекiту;</w:t>
      </w:r>
    </w:p>
    <w:p w:rsidR="00F84B59" w:rsidRDefault="00891E5A">
      <w:pPr>
        <w:spacing w:after="0"/>
        <w:jc w:val="both"/>
      </w:pPr>
      <w:bookmarkStart w:id="107" w:name="z145"/>
      <w:bookmarkEnd w:id="106"/>
      <w:r>
        <w:rPr>
          <w:color w:val="000000"/>
          <w:sz w:val="28"/>
        </w:rPr>
        <w:t>      80) техникалық регламентті бекітуді қоспағанда, машиналар мен жабдықтардың қауiпсiздiгi саласындағы нормативтiк құқықтық актiлердi әзірлеу, бекiту немесе келiсу;</w:t>
      </w:r>
    </w:p>
    <w:bookmarkEnd w:id="107"/>
    <w:p w:rsidR="00F84B59" w:rsidRDefault="00891E5A">
      <w:pPr>
        <w:spacing w:after="0"/>
      </w:pPr>
      <w:r>
        <w:rPr>
          <w:color w:val="FF0000"/>
          <w:sz w:val="28"/>
        </w:rPr>
        <w:t xml:space="preserve">      81)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82)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83)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84)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85)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86)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108" w:name="z152"/>
      <w:r>
        <w:rPr>
          <w:color w:val="000000"/>
          <w:sz w:val="28"/>
        </w:rPr>
        <w:t>      87) құзыреті шеңберінде мемлекеттік бағдарламалардың іске асырылуы мен орындалуын қамтамасыз ету;</w:t>
      </w:r>
    </w:p>
    <w:bookmarkEnd w:id="108"/>
    <w:p w:rsidR="00F84B59" w:rsidRDefault="00891E5A">
      <w:pPr>
        <w:spacing w:after="0"/>
      </w:pPr>
      <w:r>
        <w:rPr>
          <w:color w:val="FF0000"/>
          <w:sz w:val="28"/>
        </w:rPr>
        <w:t xml:space="preserve">      88)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89)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109" w:name="z155"/>
      <w:r>
        <w:rPr>
          <w:color w:val="000000"/>
          <w:sz w:val="28"/>
        </w:rPr>
        <w:lastRenderedPageBreak/>
        <w:t>      90) жер учаскелерi меншiкке өтеусiз негiзде берілетін отандық өнеркәсiптік кәсiпорындар тiзбесiне енгiзу үшiн отандық өнеркәсiптік кәсiпорындарды iрiктеу өлшемшарттарын әзiрлеу;</w:t>
      </w:r>
    </w:p>
    <w:p w:rsidR="00F84B59" w:rsidRDefault="00891E5A">
      <w:pPr>
        <w:spacing w:after="0"/>
        <w:jc w:val="both"/>
      </w:pPr>
      <w:bookmarkStart w:id="110" w:name="z156"/>
      <w:bookmarkEnd w:id="109"/>
      <w:r>
        <w:rPr>
          <w:color w:val="000000"/>
          <w:sz w:val="28"/>
        </w:rPr>
        <w:t>      91) жер учаскелерi меншiкке өтеусiз негiзде берілетін отандық өнеркәсiптік кәсiпорындар тiзбесiн әзiрлеу;</w:t>
      </w:r>
    </w:p>
    <w:p w:rsidR="00F84B59" w:rsidRDefault="00891E5A">
      <w:pPr>
        <w:spacing w:after="0"/>
        <w:jc w:val="both"/>
      </w:pPr>
      <w:bookmarkStart w:id="111" w:name="z157"/>
      <w:bookmarkEnd w:id="110"/>
      <w:r>
        <w:rPr>
          <w:color w:val="000000"/>
          <w:sz w:val="28"/>
        </w:rPr>
        <w:t>      92) Қазақстан Республикасының аумағында жүзеге асырылатын тауарларды, жұмыстар мен көрсетілетін қызметтердi ұйымдардың және мемлекеттiк органдардың сатып алуы кезiнде жергiлiктi қамтудың үлесiн ұлғайту жөнінде шаралар әзiрлеу және мемлекеттiк саясатты iске асыру;</w:t>
      </w:r>
    </w:p>
    <w:p w:rsidR="00F84B59" w:rsidRDefault="00891E5A">
      <w:pPr>
        <w:spacing w:after="0"/>
        <w:jc w:val="both"/>
      </w:pPr>
      <w:bookmarkStart w:id="112" w:name="z158"/>
      <w:bookmarkEnd w:id="111"/>
      <w:r>
        <w:rPr>
          <w:color w:val="000000"/>
          <w:sz w:val="28"/>
        </w:rPr>
        <w:t>      93) жергiлiктi қамту мәселелерi бойынша мемлекеттiк органдардың қызметiн үйлестiру және әдiснамалық қамтамасыз ету;</w:t>
      </w:r>
    </w:p>
    <w:p w:rsidR="00F84B59" w:rsidRDefault="00891E5A">
      <w:pPr>
        <w:spacing w:after="0"/>
        <w:jc w:val="both"/>
      </w:pPr>
      <w:bookmarkStart w:id="113" w:name="z159"/>
      <w:bookmarkEnd w:id="112"/>
      <w:r>
        <w:rPr>
          <w:color w:val="000000"/>
          <w:sz w:val="28"/>
        </w:rPr>
        <w:t>      94) Мемлекеттiк энергетикалық тiзiлiмдi қалыптастыру және жүргізу тәртiбiн айқындау;</w:t>
      </w:r>
    </w:p>
    <w:p w:rsidR="00F84B59" w:rsidRDefault="00891E5A">
      <w:pPr>
        <w:spacing w:after="0"/>
        <w:jc w:val="both"/>
      </w:pPr>
      <w:bookmarkStart w:id="114" w:name="z160"/>
      <w:bookmarkEnd w:id="113"/>
      <w:r>
        <w:rPr>
          <w:color w:val="000000"/>
          <w:sz w:val="28"/>
        </w:rPr>
        <w:t>      95) ғимараттардың, құрылыстардың және олардың қоршау конструкцияларының бөлігі болып табылатын элементтердің энергия тиімділігі жөніндегі талаптарды белгілеу;</w:t>
      </w:r>
    </w:p>
    <w:p w:rsidR="00F84B59" w:rsidRDefault="00891E5A">
      <w:pPr>
        <w:spacing w:after="0"/>
        <w:jc w:val="both"/>
      </w:pPr>
      <w:bookmarkStart w:id="115" w:name="z161"/>
      <w:bookmarkEnd w:id="114"/>
      <w:r>
        <w:rPr>
          <w:color w:val="000000"/>
          <w:sz w:val="28"/>
        </w:rPr>
        <w:t>      96) құрылыс материалдарының, бұйымдары мен конструкцияларының энергия тиімділігі талаптарын белгілеу;</w:t>
      </w:r>
    </w:p>
    <w:p w:rsidR="00F84B59" w:rsidRDefault="00891E5A">
      <w:pPr>
        <w:spacing w:after="0"/>
        <w:jc w:val="both"/>
      </w:pPr>
      <w:bookmarkStart w:id="116" w:name="z162"/>
      <w:bookmarkEnd w:id="115"/>
      <w:r>
        <w:rPr>
          <w:color w:val="000000"/>
          <w:sz w:val="28"/>
        </w:rPr>
        <w:t>      97)энергия үнемдеу және энергия тиімділігін арттыру саласындағы ұлттық даму институтын айқындау;</w:t>
      </w:r>
    </w:p>
    <w:p w:rsidR="00F84B59" w:rsidRDefault="00891E5A">
      <w:pPr>
        <w:spacing w:after="0"/>
        <w:jc w:val="both"/>
      </w:pPr>
      <w:bookmarkStart w:id="117" w:name="z163"/>
      <w:bookmarkEnd w:id="116"/>
      <w:r>
        <w:rPr>
          <w:color w:val="000000"/>
          <w:sz w:val="28"/>
        </w:rPr>
        <w:t>      98) энергия үнемдеу және энергия тиімділігін арттыру саласындағы қызметті жүзеге асыру үшін қажетті ақпараттық-өлшеу кешендері мен техникалық құралдар тізбесін бекіту;</w:t>
      </w:r>
    </w:p>
    <w:p w:rsidR="00F84B59" w:rsidRDefault="00891E5A">
      <w:pPr>
        <w:spacing w:after="0"/>
        <w:jc w:val="both"/>
      </w:pPr>
      <w:bookmarkStart w:id="118" w:name="z164"/>
      <w:bookmarkEnd w:id="117"/>
      <w:r>
        <w:rPr>
          <w:color w:val="000000"/>
          <w:sz w:val="28"/>
        </w:rPr>
        <w:t>      99) Мемлекеттік энергетикалық тізілім субъектілерінің энергия тұтыну нормативтерін және электр желілеріндегі қуат коэффициентінің нормативтік мәндерін әзірлеу және бекіту;</w:t>
      </w:r>
    </w:p>
    <w:p w:rsidR="00F84B59" w:rsidRDefault="00891E5A">
      <w:pPr>
        <w:spacing w:after="0"/>
        <w:jc w:val="both"/>
      </w:pPr>
      <w:bookmarkStart w:id="119" w:name="z165"/>
      <w:bookmarkEnd w:id="118"/>
      <w:r>
        <w:rPr>
          <w:color w:val="000000"/>
          <w:sz w:val="28"/>
        </w:rPr>
        <w:t>      100) энергия үнемдеу және энергия тиімділігін арттыру мәселелері бойынша жергілікті атқарушы органдардың қызметін бағалау тетігін бекіту;</w:t>
      </w:r>
    </w:p>
    <w:p w:rsidR="00F84B59" w:rsidRDefault="00891E5A">
      <w:pPr>
        <w:spacing w:after="0"/>
        <w:jc w:val="both"/>
      </w:pPr>
      <w:bookmarkStart w:id="120" w:name="z166"/>
      <w:bookmarkEnd w:id="119"/>
      <w:r>
        <w:rPr>
          <w:color w:val="000000"/>
          <w:sz w:val="28"/>
        </w:rPr>
        <w:t>      101) көліктің энергия тиімділігі бойынша талаптарды белгілеу;</w:t>
      </w:r>
    </w:p>
    <w:p w:rsidR="00F84B59" w:rsidRDefault="00891E5A">
      <w:pPr>
        <w:spacing w:after="0"/>
        <w:jc w:val="both"/>
      </w:pPr>
      <w:bookmarkStart w:id="121" w:name="z167"/>
      <w:bookmarkEnd w:id="120"/>
      <w:r>
        <w:rPr>
          <w:color w:val="000000"/>
          <w:sz w:val="28"/>
        </w:rPr>
        <w:t>      102) технологиялық процестердің, жабдықтардың, оның ішінде электр жабдығының энергия тиімділігі жөніндегі талаптарды белгілеу;</w:t>
      </w:r>
    </w:p>
    <w:p w:rsidR="00F84B59" w:rsidRDefault="00891E5A">
      <w:pPr>
        <w:spacing w:after="0"/>
        <w:jc w:val="both"/>
      </w:pPr>
      <w:bookmarkStart w:id="122" w:name="z168"/>
      <w:bookmarkEnd w:id="121"/>
      <w:r>
        <w:rPr>
          <w:color w:val="000000"/>
          <w:sz w:val="28"/>
        </w:rPr>
        <w:t>      103) қоршаған ортаны қорғау саласындағы уәкілетті органмен бірлесіп, Қазақстан Республикасында экологиялық таза автомобиль көлік құралдарының (4 және одан да жоғары экологиялық сыныпқа сәйкес келетін; электр қозғалтқыштары бар) және олардың компоненттерінің өндірісін ынталандыру қағидаларын бекіту;</w:t>
      </w:r>
    </w:p>
    <w:p w:rsidR="00F84B59" w:rsidRDefault="00891E5A">
      <w:pPr>
        <w:spacing w:after="0"/>
        <w:jc w:val="both"/>
      </w:pPr>
      <w:bookmarkStart w:id="123" w:name="z169"/>
      <w:bookmarkEnd w:id="122"/>
      <w:r>
        <w:rPr>
          <w:color w:val="000000"/>
          <w:sz w:val="28"/>
        </w:rPr>
        <w:lastRenderedPageBreak/>
        <w:t>      104) үйлердің, құрылыстардың, ғимараттардың энергия тиімділігі сыныбын айқындау және қайта қарау қағидаларын бекіту;</w:t>
      </w:r>
    </w:p>
    <w:p w:rsidR="00F84B59" w:rsidRDefault="00891E5A">
      <w:pPr>
        <w:spacing w:after="0"/>
        <w:jc w:val="both"/>
      </w:pPr>
      <w:bookmarkStart w:id="124" w:name="z170"/>
      <w:bookmarkEnd w:id="123"/>
      <w:r>
        <w:rPr>
          <w:color w:val="000000"/>
          <w:sz w:val="28"/>
        </w:rPr>
        <w:t>      105) энергетикалық аудит жүргізу тәртібін бекіту;</w:t>
      </w:r>
    </w:p>
    <w:p w:rsidR="00F84B59" w:rsidRDefault="00891E5A">
      <w:pPr>
        <w:spacing w:after="0"/>
        <w:jc w:val="both"/>
      </w:pPr>
      <w:bookmarkStart w:id="125" w:name="z171"/>
      <w:bookmarkEnd w:id="124"/>
      <w:r>
        <w:rPr>
          <w:color w:val="000000"/>
          <w:sz w:val="28"/>
        </w:rPr>
        <w:t>      106) үйлердің, құрылыстардың, ғимараттардың жобалау (жобалау-сметалық) құжаттамаларына қойылатын энергия үнемдеу және энергия тиімділігін арттыру жөніндегі талаптарды бекіту;</w:t>
      </w:r>
    </w:p>
    <w:p w:rsidR="00F84B59" w:rsidRDefault="00891E5A">
      <w:pPr>
        <w:spacing w:after="0"/>
        <w:jc w:val="both"/>
      </w:pPr>
      <w:bookmarkStart w:id="126" w:name="z172"/>
      <w:bookmarkEnd w:id="125"/>
      <w:r>
        <w:rPr>
          <w:color w:val="000000"/>
          <w:sz w:val="28"/>
        </w:rPr>
        <w:t>      107) Қазақстан Республикасының энергия үнемдеу және энергия тиiмдiлiгiн арттыру туралы заңнамасының талаптарын бұзушылықтарды жою туралы ұйғарым нысанын бекiту;</w:t>
      </w:r>
    </w:p>
    <w:p w:rsidR="00F84B59" w:rsidRDefault="00891E5A">
      <w:pPr>
        <w:spacing w:after="0"/>
        <w:jc w:val="both"/>
      </w:pPr>
      <w:bookmarkStart w:id="127" w:name="z173"/>
      <w:bookmarkEnd w:id="126"/>
      <w:r>
        <w:rPr>
          <w:color w:val="000000"/>
          <w:sz w:val="28"/>
        </w:rPr>
        <w:t>      108) энергия аудитінің қорытындысы бойынша Мемлекеттік энергетикалық тізілім субъектісі әзірлейтін, энергия үнемдеу және энергия тиімділігін арттыру жөніндегі іс-шаралар жоспарының нысаны мен мазмұнына қойылатын талаптарын бекіту;</w:t>
      </w:r>
    </w:p>
    <w:p w:rsidR="00F84B59" w:rsidRDefault="00891E5A">
      <w:pPr>
        <w:spacing w:after="0"/>
        <w:jc w:val="both"/>
      </w:pPr>
      <w:bookmarkStart w:id="128" w:name="z174"/>
      <w:bookmarkEnd w:id="127"/>
      <w:r>
        <w:rPr>
          <w:color w:val="000000"/>
          <w:sz w:val="28"/>
        </w:rPr>
        <w:t>      109) оқу орталықтарының қызмет тәртiбiн айқындау;</w:t>
      </w:r>
    </w:p>
    <w:p w:rsidR="00F84B59" w:rsidRDefault="00891E5A">
      <w:pPr>
        <w:spacing w:after="0"/>
        <w:jc w:val="both"/>
      </w:pPr>
      <w:bookmarkStart w:id="129" w:name="z175"/>
      <w:bookmarkEnd w:id="128"/>
      <w:r>
        <w:rPr>
          <w:color w:val="000000"/>
          <w:sz w:val="28"/>
        </w:rPr>
        <w:t>      110) энергия үнемдеу және энергия тиімділігін арттыру саласындағы энергия аудиторының аттестатын беру үшін қажетті рұқсат беру талаптары мен құжаттар тізбесін бекіту;</w:t>
      </w:r>
    </w:p>
    <w:p w:rsidR="00F84B59" w:rsidRDefault="00891E5A">
      <w:pPr>
        <w:spacing w:after="0"/>
        <w:jc w:val="both"/>
      </w:pPr>
      <w:bookmarkStart w:id="130" w:name="z176"/>
      <w:bookmarkEnd w:id="129"/>
      <w:r>
        <w:rPr>
          <w:color w:val="000000"/>
          <w:sz w:val="28"/>
        </w:rPr>
        <w:t>      111) энергия аудиторларына кандидаттарды аттестаттауды жүргізу тәртібін айқындау;</w:t>
      </w:r>
    </w:p>
    <w:p w:rsidR="00F84B59" w:rsidRDefault="00891E5A">
      <w:pPr>
        <w:spacing w:after="0"/>
        <w:jc w:val="both"/>
      </w:pPr>
      <w:bookmarkStart w:id="131" w:name="z177"/>
      <w:bookmarkEnd w:id="130"/>
      <w:r>
        <w:rPr>
          <w:color w:val="000000"/>
          <w:sz w:val="28"/>
        </w:rPr>
        <w:t>      112) энергия үнемдеу және энергия тиімділігін арттыру саласындағы энергия аудиторы аттестатының нысанын бекіту;</w:t>
      </w:r>
    </w:p>
    <w:p w:rsidR="00F84B59" w:rsidRDefault="00891E5A">
      <w:pPr>
        <w:spacing w:after="0"/>
        <w:jc w:val="both"/>
      </w:pPr>
      <w:bookmarkStart w:id="132" w:name="z178"/>
      <w:bookmarkEnd w:id="131"/>
      <w:r>
        <w:rPr>
          <w:color w:val="000000"/>
          <w:sz w:val="28"/>
        </w:rPr>
        <w:t>      113) үй-жайларды, құрылыстарды, ғимараттарды энергия тиімділігі бойынша таңбалау нысанын бекіту;</w:t>
      </w:r>
    </w:p>
    <w:p w:rsidR="00F84B59" w:rsidRDefault="00891E5A">
      <w:pPr>
        <w:spacing w:after="0"/>
        <w:jc w:val="both"/>
      </w:pPr>
      <w:bookmarkStart w:id="133" w:name="z179"/>
      <w:bookmarkEnd w:id="132"/>
      <w:r>
        <w:rPr>
          <w:color w:val="000000"/>
          <w:sz w:val="28"/>
        </w:rPr>
        <w:t>      114) энергия тиімділігі картасын қалыптастыру және жүргізу, энергия тиімділігі картасына жобаларды іріктеу және енгізу тәртібін айқындау;</w:t>
      </w:r>
    </w:p>
    <w:p w:rsidR="00F84B59" w:rsidRDefault="00891E5A">
      <w:pPr>
        <w:spacing w:after="0"/>
        <w:jc w:val="both"/>
      </w:pPr>
      <w:bookmarkStart w:id="134" w:name="z180"/>
      <w:bookmarkEnd w:id="133"/>
      <w:r>
        <w:rPr>
          <w:color w:val="000000"/>
          <w:sz w:val="28"/>
        </w:rPr>
        <w:t>      115) энергия аудиті қорытындыларына талдау жүргізу тәртібін айқындау;</w:t>
      </w:r>
    </w:p>
    <w:p w:rsidR="00F84B59" w:rsidRDefault="00891E5A">
      <w:pPr>
        <w:spacing w:after="0"/>
        <w:jc w:val="both"/>
      </w:pPr>
      <w:bookmarkStart w:id="135" w:name="z181"/>
      <w:bookmarkEnd w:id="134"/>
      <w:r>
        <w:rPr>
          <w:color w:val="000000"/>
          <w:sz w:val="28"/>
        </w:rPr>
        <w:t>      116) білім беру саласындағы уәкілетті органмен келісу бойынша оқу бағдарламалары мен жоспарларын бекіту;</w:t>
      </w:r>
    </w:p>
    <w:p w:rsidR="00F84B59" w:rsidRDefault="00891E5A">
      <w:pPr>
        <w:spacing w:after="0"/>
        <w:jc w:val="both"/>
      </w:pPr>
      <w:bookmarkStart w:id="136" w:name="z182"/>
      <w:bookmarkEnd w:id="135"/>
      <w:r>
        <w:rPr>
          <w:color w:val="000000"/>
          <w:sz w:val="28"/>
        </w:rPr>
        <w:t>      117) орталық атқарушы органдардың энергия үнемдеу және энергия тиімділігін арттыру саласындағы мемлекеттік саясаттың іске асырылуы жөніндегі есептерінің нысанын және оларды ұсыну мерзімдерін бекіту;</w:t>
      </w:r>
    </w:p>
    <w:p w:rsidR="00F84B59" w:rsidRDefault="00891E5A">
      <w:pPr>
        <w:spacing w:after="0"/>
        <w:jc w:val="both"/>
      </w:pPr>
      <w:bookmarkStart w:id="137" w:name="z183"/>
      <w:bookmarkEnd w:id="136"/>
      <w:r>
        <w:rPr>
          <w:color w:val="000000"/>
          <w:sz w:val="28"/>
        </w:rPr>
        <w:t>      118) энергия үнемдеу және энергия тиімділігін арттыру саласындағы үлгілік келісімді бекіту;</w:t>
      </w:r>
    </w:p>
    <w:p w:rsidR="00F84B59" w:rsidRDefault="00891E5A">
      <w:pPr>
        <w:spacing w:after="0"/>
        <w:jc w:val="both"/>
      </w:pPr>
      <w:bookmarkStart w:id="138" w:name="z184"/>
      <w:bookmarkEnd w:id="137"/>
      <w:r>
        <w:rPr>
          <w:color w:val="000000"/>
          <w:sz w:val="28"/>
        </w:rPr>
        <w:t xml:space="preserve">      119) облыстың, республикалық маңызы бар қаланың, астананың жергілікті атқарушы органымен және энергетикалық ресурстарды жылына бір жүз мың және одан көп тонна шартты отын көлемінде тұтынатын Мемлекеттік </w:t>
      </w:r>
      <w:r>
        <w:rPr>
          <w:color w:val="000000"/>
          <w:sz w:val="28"/>
        </w:rPr>
        <w:lastRenderedPageBreak/>
        <w:t>энергетикалық тізілім субъектісінің арасында ерікті негізде энергия үнемдеу және энергия тиімділігін арттыру саласындағы келісім жасасу;</w:t>
      </w:r>
    </w:p>
    <w:p w:rsidR="00F84B59" w:rsidRDefault="00891E5A">
      <w:pPr>
        <w:spacing w:after="0"/>
        <w:jc w:val="both"/>
      </w:pPr>
      <w:bookmarkStart w:id="139" w:name="z185"/>
      <w:bookmarkEnd w:id="138"/>
      <w:r>
        <w:rPr>
          <w:color w:val="000000"/>
          <w:sz w:val="28"/>
        </w:rPr>
        <w:t>      120) энергия-сервистік шарттың үлгілік нысандарын бекіту;</w:t>
      </w:r>
    </w:p>
    <w:p w:rsidR="00F84B59" w:rsidRDefault="00891E5A">
      <w:pPr>
        <w:spacing w:after="0"/>
        <w:jc w:val="both"/>
      </w:pPr>
      <w:bookmarkStart w:id="140" w:name="z186"/>
      <w:bookmarkEnd w:id="139"/>
      <w:r>
        <w:rPr>
          <w:color w:val="000000"/>
          <w:sz w:val="28"/>
        </w:rPr>
        <w:t>      121) Қазақстан Республикасының резиденті – заңды тұлғалармен Моторлы көлік құралдарын өнеркәсіптік құрастыру туралы келісім жасасудың тәртібін, шартын және үлгілі нысанын айқындау;</w:t>
      </w:r>
    </w:p>
    <w:p w:rsidR="00F84B59" w:rsidRDefault="00891E5A">
      <w:pPr>
        <w:spacing w:after="0"/>
        <w:jc w:val="both"/>
      </w:pPr>
      <w:bookmarkStart w:id="141" w:name="z187"/>
      <w:bookmarkEnd w:id="140"/>
      <w:r>
        <w:rPr>
          <w:color w:val="000000"/>
          <w:sz w:val="28"/>
        </w:rPr>
        <w:t>      122) мемлекеттік жоспарлау жөніндегі уәкілетті мемлекеттік органмен және бюджеттік жоспарлау жөніндегі уәкілетті мемлекеттік органмен келісу бойынша импорты инвестициялық келісімшарттар аясында қосылған құн салығынан босатылған шикізат және (немесе) материалдар тізбесін бекіту;</w:t>
      </w:r>
    </w:p>
    <w:p w:rsidR="00F84B59" w:rsidRDefault="00891E5A">
      <w:pPr>
        <w:spacing w:after="0"/>
        <w:jc w:val="both"/>
      </w:pPr>
      <w:bookmarkStart w:id="142" w:name="z188"/>
      <w:bookmarkEnd w:id="141"/>
      <w:r>
        <w:rPr>
          <w:color w:val="000000"/>
          <w:sz w:val="28"/>
        </w:rPr>
        <w:t>      123) Қазақстан Республикасының резиденті – заңды тұлғалармен бекітілген нысандар бойынша ауыл шаруашылығы техникасын, моторлы көлік құралдарын өнеркәсіптік келісім жасасу;</w:t>
      </w:r>
    </w:p>
    <w:p w:rsidR="00F84B59" w:rsidRDefault="00891E5A">
      <w:pPr>
        <w:spacing w:after="0"/>
        <w:jc w:val="both"/>
      </w:pPr>
      <w:bookmarkStart w:id="143" w:name="z189"/>
      <w:bookmarkEnd w:id="142"/>
      <w:r>
        <w:rPr>
          <w:color w:val="000000"/>
          <w:sz w:val="28"/>
        </w:rPr>
        <w:t>      124) заңды тұлға шығарған моторлы көлік құралдары модельдерінің "Кеден одағына мүше мемлекеттердiң және Бірыңғай экономикалық кеңістіктің аумақтарында "моторлы көлік құралдарын өнеркәсіптік құрастыру" ұғымын қолдану шарттары туралы" Жоғары Еуразиялық экономикалық кеңестің 2014 жылғы 29 мамырдағы № 72 шешімінің 1-тармағы 4) тармақшасының бірінші абзацында белгіленген талаптарға сәйкестігі туралы шешімдерді қабылдау;</w:t>
      </w:r>
    </w:p>
    <w:p w:rsidR="00F84B59" w:rsidRDefault="00891E5A">
      <w:pPr>
        <w:spacing w:after="0"/>
        <w:jc w:val="both"/>
      </w:pPr>
      <w:bookmarkStart w:id="144" w:name="z190"/>
      <w:bookmarkEnd w:id="143"/>
      <w:r>
        <w:rPr>
          <w:color w:val="000000"/>
          <w:sz w:val="28"/>
        </w:rPr>
        <w:t>      125) көлік құралдарының (көлік құралдары шанағы), өзі жүретін машиналар мен техникалардың басқа түрлерінің паспорттарын (электрондық паспорттарын) электрондық түрде ресімдеуді жүзеге асыратын көлік құралдарын (көлік құралдары шанағы), өздігінен жүретін машиналар мен техниканың басқа түрлерін дайындаушы ұйымдар және Еуразиялық экономикалық одаққа мүше мемлекеттердің уәкілетті органдарының (ұйымдардың) бірыңғай тізілімінің ұлттық бөліктерін қалыптастыру және жүргізу;</w:t>
      </w:r>
    </w:p>
    <w:p w:rsidR="00F84B59" w:rsidRDefault="00891E5A">
      <w:pPr>
        <w:spacing w:after="0"/>
        <w:jc w:val="both"/>
      </w:pPr>
      <w:bookmarkStart w:id="145" w:name="z191"/>
      <w:bookmarkEnd w:id="144"/>
      <w:r>
        <w:rPr>
          <w:color w:val="000000"/>
          <w:sz w:val="28"/>
        </w:rPr>
        <w:t>      126) мүдделі тұлғалардың сұрау салулары бойынша көлік құралдарының (көлік құралдары шанағы), өздігінен жүретін машиналар мен техникалардың басқа түрлерінің паспорттарын (электрондық паспорттарын) ресімдеуді жүзеге асыратын көлік құралдарын (көлік құралдары шанағы), өздігінен жүретін машиналар мен техниканың басқа түрлерін дайындаушы ұйымдардың және Еуразиялық экономикалық одаққа мүше мемлекеттердің уәкілетті органдарының (ұйымдардың) бірыңғай тізілімінің ұлттық бөліктерінде қамтылған мәліметтерді ұсыну;</w:t>
      </w:r>
    </w:p>
    <w:p w:rsidR="00F84B59" w:rsidRDefault="00891E5A">
      <w:pPr>
        <w:spacing w:after="0"/>
        <w:jc w:val="both"/>
      </w:pPr>
      <w:bookmarkStart w:id="146" w:name="z192"/>
      <w:bookmarkEnd w:id="145"/>
      <w:r>
        <w:rPr>
          <w:color w:val="000000"/>
          <w:sz w:val="28"/>
        </w:rPr>
        <w:t xml:space="preserve">      127) Қазақстан Республикасының заңды тұлғаларымен ауыл шаруашылығы техникасын өнеркәсіптік құрастыру туралы келісім жасасу қағидалары мен </w:t>
      </w:r>
      <w:r>
        <w:rPr>
          <w:color w:val="000000"/>
          <w:sz w:val="28"/>
        </w:rPr>
        <w:lastRenderedPageBreak/>
        <w:t>шарттарын, сондай-ақ оны өзгерту және бұзу үшін негіздемелерді және оның үлгілік нысанын бекіту;</w:t>
      </w:r>
    </w:p>
    <w:p w:rsidR="00F84B59" w:rsidRDefault="00891E5A">
      <w:pPr>
        <w:spacing w:after="0"/>
        <w:jc w:val="both"/>
      </w:pPr>
      <w:bookmarkStart w:id="147" w:name="z193"/>
      <w:bookmarkEnd w:id="146"/>
      <w:r>
        <w:rPr>
          <w:color w:val="000000"/>
          <w:sz w:val="28"/>
        </w:rPr>
        <w:t>      128) электрондық паспорттар жүйесінің ұлттық операторын (ұлттық әкімшісін) айқындау үшін Қазақстан Республикасының Үкіметіне ұсыныс беру;</w:t>
      </w:r>
    </w:p>
    <w:p w:rsidR="00F84B59" w:rsidRDefault="00891E5A">
      <w:pPr>
        <w:spacing w:after="0"/>
        <w:jc w:val="both"/>
      </w:pPr>
      <w:bookmarkStart w:id="148" w:name="z194"/>
      <w:bookmarkEnd w:id="147"/>
      <w:r>
        <w:rPr>
          <w:color w:val="000000"/>
          <w:sz w:val="28"/>
        </w:rPr>
        <w:t>      129)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 жөніндегі өкілеттіктерді ұйымдарға беру туралы немесе оларды беруден бас тарту туралы қорытынды беру тәртібі мен шарттарын айқындау;</w:t>
      </w:r>
    </w:p>
    <w:p w:rsidR="00F84B59" w:rsidRDefault="00891E5A">
      <w:pPr>
        <w:spacing w:after="0"/>
        <w:jc w:val="both"/>
      </w:pPr>
      <w:bookmarkStart w:id="149" w:name="z195"/>
      <w:bookmarkEnd w:id="148"/>
      <w:r>
        <w:rPr>
          <w:color w:val="000000"/>
          <w:sz w:val="28"/>
        </w:rPr>
        <w:t>      130) көлік құралы паспортының (көлік құралдары шассиінің паспортын) және өздігінен жүретін машина мен басқа да техника түрлері паспортының қорғаныш элементтеріне қойылатын талаптарды бекіту;</w:t>
      </w:r>
    </w:p>
    <w:p w:rsidR="00F84B59" w:rsidRDefault="00891E5A">
      <w:pPr>
        <w:spacing w:after="0"/>
        <w:jc w:val="both"/>
      </w:pPr>
      <w:bookmarkStart w:id="150" w:name="z196"/>
      <w:bookmarkEnd w:id="149"/>
      <w:r>
        <w:rPr>
          <w:color w:val="000000"/>
          <w:sz w:val="28"/>
        </w:rPr>
        <w:t>      131) көлік құралының типін мақұлдауларды, шасси типін мақұлдауларды бекіту және тіркеу жөніндегі қағидаларды бекіту;</w:t>
      </w:r>
    </w:p>
    <w:p w:rsidR="00F84B59" w:rsidRDefault="00891E5A">
      <w:pPr>
        <w:spacing w:after="0"/>
        <w:jc w:val="both"/>
      </w:pPr>
      <w:bookmarkStart w:id="151" w:name="z197"/>
      <w:bookmarkEnd w:id="150"/>
      <w:r>
        <w:rPr>
          <w:color w:val="000000"/>
          <w:sz w:val="28"/>
        </w:rPr>
        <w:t>      132) көлік құралдарын дайындаушыларға халықаралық сәйкестендіру кодтарын беру қағидаларын бекіту;</w:t>
      </w:r>
    </w:p>
    <w:p w:rsidR="00F84B59" w:rsidRDefault="00891E5A">
      <w:pPr>
        <w:spacing w:after="0"/>
        <w:jc w:val="both"/>
      </w:pPr>
      <w:bookmarkStart w:id="152" w:name="z198"/>
      <w:bookmarkEnd w:id="151"/>
      <w:r>
        <w:rPr>
          <w:color w:val="000000"/>
          <w:sz w:val="28"/>
        </w:rPr>
        <w:t>      133) көлік құралын дайындаушыға халықаралық сәйкестендіру кодын беру туралы куәліктің нысанын бекіту;</w:t>
      </w:r>
    </w:p>
    <w:p w:rsidR="00F84B59" w:rsidRDefault="00891E5A">
      <w:pPr>
        <w:spacing w:after="0"/>
        <w:jc w:val="both"/>
      </w:pPr>
      <w:bookmarkStart w:id="153" w:name="z199"/>
      <w:bookmarkEnd w:id="152"/>
      <w:r>
        <w:rPr>
          <w:color w:val="000000"/>
          <w:sz w:val="28"/>
        </w:rPr>
        <w:t>      134) өнеркәсіптік қауіпсіздік саласындағы мемлекеттік инспектордың қызметтік куәлігінің, омырауға тағатын белгісінің, нөмірлік мөртабаны мен пломбирінің үлгілерін белгілеу;</w:t>
      </w:r>
    </w:p>
    <w:p w:rsidR="00F84B59" w:rsidRDefault="00891E5A">
      <w:pPr>
        <w:spacing w:after="0"/>
        <w:jc w:val="both"/>
      </w:pPr>
      <w:bookmarkStart w:id="154" w:name="z200"/>
      <w:bookmarkEnd w:id="153"/>
      <w:r>
        <w:rPr>
          <w:color w:val="000000"/>
          <w:sz w:val="28"/>
        </w:rPr>
        <w:t>      135) мемлекеттік инспекторлар актілерінің нысандарын бекіту;</w:t>
      </w:r>
    </w:p>
    <w:p w:rsidR="00F84B59" w:rsidRDefault="00891E5A">
      <w:pPr>
        <w:spacing w:after="0"/>
        <w:jc w:val="both"/>
      </w:pPr>
      <w:bookmarkStart w:id="155" w:name="z201"/>
      <w:bookmarkEnd w:id="154"/>
      <w:r>
        <w:rPr>
          <w:color w:val="000000"/>
          <w:sz w:val="28"/>
        </w:rPr>
        <w:t>      136) өнеркәсіптік қауіпсіздікті декларациялайтын заңды тұлғалар басшыларының, сондай-ақ аталған заңды тұлғалардың тұрақты жұмыс істейтін емтихан комиссиялары мүшелерінің емтихан тапсыру тәртібін бекіту;</w:t>
      </w:r>
    </w:p>
    <w:p w:rsidR="00F84B59" w:rsidRDefault="00891E5A">
      <w:pPr>
        <w:spacing w:after="0"/>
        <w:jc w:val="both"/>
      </w:pPr>
      <w:bookmarkStart w:id="156" w:name="z202"/>
      <w:bookmarkEnd w:id="155"/>
      <w:r>
        <w:rPr>
          <w:color w:val="000000"/>
          <w:sz w:val="28"/>
        </w:rPr>
        <w:t>      137) өнеркәсіп салаларының қауіпті өндірістік объектілері, сондай-ақ атом энергиясын пайдалануға, магистральдық құбырлар мен қауіпті техникалық құрылғыларды пайдалануға байланысты қызмет түрлері үшін оларға қойылатын өнеркәсіптік қауіпсіздік талаптарын белгілейтін өнеркәсіптік қауіпсіздікті қамтамасыз ету қағидаларын бекіту;</w:t>
      </w:r>
    </w:p>
    <w:p w:rsidR="00F84B59" w:rsidRDefault="00891E5A">
      <w:pPr>
        <w:spacing w:after="0"/>
        <w:jc w:val="both"/>
      </w:pPr>
      <w:bookmarkStart w:id="157" w:name="z203"/>
      <w:bookmarkEnd w:id="156"/>
      <w:r>
        <w:rPr>
          <w:color w:val="000000"/>
          <w:sz w:val="28"/>
        </w:rPr>
        <w:t>      138) өнімдердің экспорты мен импортына лицензия беру қағидаларын бекіту;</w:t>
      </w:r>
    </w:p>
    <w:p w:rsidR="00F84B59" w:rsidRDefault="00891E5A">
      <w:pPr>
        <w:spacing w:after="0"/>
        <w:jc w:val="both"/>
      </w:pPr>
      <w:bookmarkStart w:id="158" w:name="z204"/>
      <w:bookmarkEnd w:id="157"/>
      <w:r>
        <w:rPr>
          <w:color w:val="000000"/>
          <w:sz w:val="28"/>
        </w:rPr>
        <w:t>      139) импорттаушылардың (түпкі пайдаланушылардың) кепілдік міндеттемелерін ресімдеу және олардың орындалуын тексеру қағидаларын бекіту;</w:t>
      </w:r>
    </w:p>
    <w:p w:rsidR="00F84B59" w:rsidRDefault="00891E5A">
      <w:pPr>
        <w:spacing w:after="0"/>
        <w:jc w:val="both"/>
      </w:pPr>
      <w:bookmarkStart w:id="159" w:name="z205"/>
      <w:bookmarkEnd w:id="158"/>
      <w:r>
        <w:rPr>
          <w:color w:val="000000"/>
          <w:sz w:val="28"/>
        </w:rPr>
        <w:lastRenderedPageBreak/>
        <w:t>      140) өнімнің транзитіне рұқсат беру қағидаларын бекіту;</w:t>
      </w:r>
    </w:p>
    <w:p w:rsidR="00F84B59" w:rsidRDefault="00891E5A">
      <w:pPr>
        <w:spacing w:after="0"/>
        <w:jc w:val="both"/>
      </w:pPr>
      <w:bookmarkStart w:id="160" w:name="z206"/>
      <w:bookmarkEnd w:id="159"/>
      <w:r>
        <w:rPr>
          <w:color w:val="000000"/>
          <w:sz w:val="28"/>
        </w:rPr>
        <w:t>      141) өнімді Қазақстан Республикасының аумағынан тыс жерде өңдеуге рұқсат беру қағидаларын бекіту;</w:t>
      </w:r>
    </w:p>
    <w:p w:rsidR="00F84B59" w:rsidRDefault="00891E5A">
      <w:pPr>
        <w:spacing w:after="0"/>
        <w:jc w:val="both"/>
      </w:pPr>
      <w:bookmarkStart w:id="161" w:name="z207"/>
      <w:bookmarkEnd w:id="160"/>
      <w:r>
        <w:rPr>
          <w:color w:val="000000"/>
          <w:sz w:val="28"/>
        </w:rPr>
        <w:t>      142) сыртқы экономикалық қызметке қатысушылардың (мәлімдеушілердің) фирмаішілік экспорттық бақылау жүйесіне қойылатын біліктілік талаптарын бекіту;</w:t>
      </w:r>
    </w:p>
    <w:p w:rsidR="00F84B59" w:rsidRDefault="00891E5A">
      <w:pPr>
        <w:spacing w:after="0"/>
        <w:jc w:val="both"/>
      </w:pPr>
      <w:bookmarkStart w:id="162" w:name="z208"/>
      <w:bookmarkEnd w:id="161"/>
      <w:r>
        <w:rPr>
          <w:color w:val="000000"/>
          <w:sz w:val="28"/>
        </w:rPr>
        <w:t>      143) өнімнің қайта экспортына рұқсат беру қағидаларын бекіту;</w:t>
      </w:r>
    </w:p>
    <w:p w:rsidR="00F84B59" w:rsidRDefault="00891E5A">
      <w:pPr>
        <w:spacing w:after="0"/>
        <w:jc w:val="both"/>
      </w:pPr>
      <w:bookmarkStart w:id="163" w:name="z209"/>
      <w:bookmarkEnd w:id="162"/>
      <w:r>
        <w:rPr>
          <w:color w:val="000000"/>
          <w:sz w:val="28"/>
        </w:rPr>
        <w:t>      144) химиялық өнімдердің жекелеген түрлерін есепке алу тәртібін бекіту;</w:t>
      </w:r>
    </w:p>
    <w:p w:rsidR="00F84B59" w:rsidRDefault="00891E5A">
      <w:pPr>
        <w:spacing w:after="0"/>
        <w:jc w:val="both"/>
      </w:pPr>
      <w:bookmarkStart w:id="164" w:name="z210"/>
      <w:bookmarkEnd w:id="163"/>
      <w:r>
        <w:rPr>
          <w:color w:val="000000"/>
          <w:sz w:val="28"/>
        </w:rPr>
        <w:t>      145) химиялық өнімді тіркеу және есепке алу тәртібін бекіту;</w:t>
      </w:r>
    </w:p>
    <w:p w:rsidR="00F84B59" w:rsidRDefault="00891E5A">
      <w:pPr>
        <w:spacing w:after="0"/>
        <w:jc w:val="both"/>
      </w:pPr>
      <w:bookmarkStart w:id="165" w:name="z211"/>
      <w:bookmarkEnd w:id="164"/>
      <w:r>
        <w:rPr>
          <w:color w:val="000000"/>
          <w:sz w:val="28"/>
        </w:rPr>
        <w:t>      146) арнайы экономикалық аймақтың қатысушысы ретінде тіркеуге арналған өтінім мен сауалнаманың нысандарын бекіту;</w:t>
      </w:r>
    </w:p>
    <w:p w:rsidR="00F84B59" w:rsidRDefault="00891E5A">
      <w:pPr>
        <w:spacing w:after="0"/>
        <w:jc w:val="both"/>
      </w:pPr>
      <w:bookmarkStart w:id="166" w:name="z212"/>
      <w:bookmarkEnd w:id="165"/>
      <w:r>
        <w:rPr>
          <w:color w:val="000000"/>
          <w:sz w:val="28"/>
        </w:rPr>
        <w:t>      147) құрылатын арнайы экономикалық аймақтың техникалық-экономикалық негіздемесіне қойылатын талаптарды бекіту;</w:t>
      </w:r>
    </w:p>
    <w:p w:rsidR="00F84B59" w:rsidRDefault="00891E5A">
      <w:pPr>
        <w:spacing w:after="0"/>
        <w:jc w:val="both"/>
      </w:pPr>
      <w:bookmarkStart w:id="167" w:name="z213"/>
      <w:bookmarkEnd w:id="166"/>
      <w:r>
        <w:rPr>
          <w:color w:val="000000"/>
          <w:sz w:val="28"/>
        </w:rPr>
        <w:t>      148) қоршаған ортаға әсері бағалай отырып, арнайы экономикалық аймақ құрудың тиісті техникалық-экономикалық негіздемесінің тұжырымдамасын, арнайы экономикалық аймақты құрудың немесе таратудың орындылығы мәселесін қарау үшін сарапшылық кеңестің қорытындысын қоса бере отырып, Қазақстан Республикасының Үкіметіне арнайы экономикалық аймақ құру туралы ұсыныс енгізу;</w:t>
      </w:r>
    </w:p>
    <w:p w:rsidR="00F84B59" w:rsidRDefault="00891E5A">
      <w:pPr>
        <w:spacing w:after="0"/>
        <w:jc w:val="both"/>
      </w:pPr>
      <w:bookmarkStart w:id="168" w:name="z214"/>
      <w:bookmarkEnd w:id="167"/>
      <w:r>
        <w:rPr>
          <w:color w:val="000000"/>
          <w:sz w:val="28"/>
        </w:rPr>
        <w:t>      149) арнайы экономикалық және индустриялық аймақтардың басқарушы компаниясының есептілікті ұсыну қағидаларын әзірлеу және бекіту;</w:t>
      </w:r>
    </w:p>
    <w:bookmarkEnd w:id="168"/>
    <w:p w:rsidR="00F84B59" w:rsidRDefault="00891E5A">
      <w:pPr>
        <w:spacing w:after="0"/>
        <w:jc w:val="both"/>
      </w:pPr>
      <w:r>
        <w:rPr>
          <w:color w:val="000000"/>
          <w:sz w:val="28"/>
        </w:rPr>
        <w:t>      149-1) мемлекеттік жоспарлау жөніндегі орталық уәкілетті органмен және салық және бюджетке төленетін басқа да міндетті төлемдердің түсуін қамтамасыз ету саласында басшылықты жүзеге асыратын уәкілетті мемлекеттік органмен келісу бойынша арнайы экономикалық аймақтар бөлінісінде басым қызмет түрлерінің тізбелерін әзірлеу және бекіту;</w:t>
      </w:r>
    </w:p>
    <w:p w:rsidR="00F84B59" w:rsidRDefault="00891E5A">
      <w:pPr>
        <w:spacing w:after="0"/>
        <w:jc w:val="both"/>
      </w:pPr>
      <w:r>
        <w:rPr>
          <w:color w:val="000000"/>
          <w:sz w:val="28"/>
        </w:rPr>
        <w:t>      149-2) республикалық маңызы бар индустриялық аймақты құру, оның жұмыс істеу мерзімін ұзарту немесе оны тарату туралы шешімді келісу;</w:t>
      </w:r>
    </w:p>
    <w:p w:rsidR="00F84B59" w:rsidRDefault="00891E5A">
      <w:pPr>
        <w:spacing w:after="0"/>
        <w:jc w:val="both"/>
      </w:pPr>
      <w:r>
        <w:rPr>
          <w:color w:val="000000"/>
          <w:sz w:val="28"/>
        </w:rPr>
        <w:t>      149-3) арнайы экономикалық аймақтардың, республикалық және өңірлік маңызы бар индустриялық аймақтардың басқарушы компанияларының функцияларын тиісінше орындау жөніндегі үлгілік шарттарды әзірлеу және бекіту;</w:t>
      </w:r>
    </w:p>
    <w:p w:rsidR="00F84B59" w:rsidRDefault="00891E5A">
      <w:pPr>
        <w:spacing w:after="0"/>
        <w:jc w:val="both"/>
      </w:pPr>
      <w:r>
        <w:rPr>
          <w:color w:val="000000"/>
          <w:sz w:val="28"/>
        </w:rPr>
        <w:t>      149-4) арнайы экономикалық немесе индустриялық аймақтың қатысушысы ретінде тіркеуге арналған өтініш пен сауалнаманың үлгілік нысандарын әзірлеу және бекіту;</w:t>
      </w:r>
    </w:p>
    <w:p w:rsidR="00F84B59" w:rsidRDefault="00891E5A">
      <w:pPr>
        <w:spacing w:after="0"/>
        <w:jc w:val="both"/>
      </w:pPr>
      <w:r>
        <w:rPr>
          <w:color w:val="000000"/>
          <w:sz w:val="28"/>
        </w:rPr>
        <w:t>      149-5) республикалық және өңірлік маңызы бар индустриялық аймақ туралы үлгілік ережелерді әзірлеу және бекіту;</w:t>
      </w:r>
    </w:p>
    <w:p w:rsidR="00F84B59" w:rsidRDefault="00891E5A">
      <w:pPr>
        <w:spacing w:after="0"/>
        <w:jc w:val="both"/>
      </w:pPr>
      <w:r>
        <w:rPr>
          <w:color w:val="000000"/>
          <w:sz w:val="28"/>
        </w:rPr>
        <w:lastRenderedPageBreak/>
        <w:t>      149-6) арнайы комиссияны құру және оның ережесін бекіту;</w:t>
      </w:r>
    </w:p>
    <w:p w:rsidR="00F84B59" w:rsidRDefault="00891E5A">
      <w:pPr>
        <w:spacing w:after="0"/>
        <w:jc w:val="both"/>
      </w:pPr>
      <w:r>
        <w:rPr>
          <w:color w:val="000000"/>
          <w:sz w:val="28"/>
        </w:rPr>
        <w:t>      149-7) сарапшылық кеңесті құру және оның ережесін бекіту;</w:t>
      </w:r>
    </w:p>
    <w:p w:rsidR="00F84B59" w:rsidRDefault="00891E5A">
      <w:pPr>
        <w:spacing w:after="0"/>
        <w:jc w:val="both"/>
      </w:pPr>
      <w:r>
        <w:rPr>
          <w:color w:val="000000"/>
          <w:sz w:val="28"/>
        </w:rPr>
        <w:t>      149-8) тұлғаның арнайы экономикалық аймақтың қатысушысы ретінде тіркелгенін куәландыратын куәлікті беру қағидаларын әзірлеу және бекіту;</w:t>
      </w:r>
    </w:p>
    <w:p w:rsidR="00F84B59" w:rsidRDefault="00891E5A">
      <w:pPr>
        <w:spacing w:after="0"/>
        <w:jc w:val="both"/>
      </w:pPr>
      <w:r>
        <w:rPr>
          <w:color w:val="000000"/>
          <w:sz w:val="28"/>
        </w:rPr>
        <w:t>      149-9) арнайы экономикалық аймақтар қатысушыларының бірыңғай тізілімін жүргізу қағидаларын әзірлеу және бекіту;</w:t>
      </w:r>
    </w:p>
    <w:p w:rsidR="00F84B59" w:rsidRDefault="00891E5A">
      <w:pPr>
        <w:spacing w:after="0"/>
        <w:jc w:val="both"/>
      </w:pPr>
      <w:r>
        <w:rPr>
          <w:color w:val="000000"/>
          <w:sz w:val="28"/>
        </w:rPr>
        <w:t>      149-10) индустриялық аймақтардың бірыңғай тізілімін жүргізу қағидаларын әзірлеу және бекіту;</w:t>
      </w:r>
    </w:p>
    <w:p w:rsidR="00F84B59" w:rsidRDefault="00891E5A">
      <w:pPr>
        <w:spacing w:after="0"/>
        <w:jc w:val="both"/>
      </w:pPr>
      <w:r>
        <w:rPr>
          <w:color w:val="000000"/>
          <w:sz w:val="28"/>
        </w:rPr>
        <w:t>      149-11) шағын индустриялық аймақтарды құру және олардың жұмыс істеу қағидаларын әзірлеу және бекіту;</w:t>
      </w:r>
    </w:p>
    <w:p w:rsidR="00F84B59" w:rsidRDefault="00891E5A">
      <w:pPr>
        <w:spacing w:after="0"/>
        <w:jc w:val="both"/>
      </w:pPr>
      <w:r>
        <w:rPr>
          <w:color w:val="000000"/>
          <w:sz w:val="28"/>
        </w:rPr>
        <w:t>      149-12) құрылуына мемлекеттік емес заңды тұлға қатысатын арнайы экономикалық аймақтың басқарушы компаниясымен арнайы экономикалық аймақтың басқарушы компаниясының функцияларын тиісінше орындау жөнінде шарт жасасу;</w:t>
      </w:r>
    </w:p>
    <w:p w:rsidR="00F84B59" w:rsidRDefault="00891E5A">
      <w:pPr>
        <w:spacing w:after="0"/>
        <w:jc w:val="both"/>
      </w:pPr>
      <w:r>
        <w:rPr>
          <w:color w:val="000000"/>
          <w:sz w:val="28"/>
        </w:rPr>
        <w:t>      149-13) құрылуына мемлекеттік емес заңды тұлға қатысатын арнайы экономикалық немесе индустриялық аймақтың басқарушы компаниясымен республикалық маңызы бар индустриялық аймақтың басқарушы компаниясының функцияларын тиісінше орындау жөнінде шарт жасасу; 149-14) арнайы экономикалық немесе индустриялық аймақтың басқарушы компаниясының арнайы экономикалық немесе индустриялық аймақтың қатысушылары арасында жер учаскелерін бөлу қағидаларын әзірлеу және бекіту;</w:t>
      </w:r>
    </w:p>
    <w:p w:rsidR="00F84B59" w:rsidRDefault="00891E5A">
      <w:pPr>
        <w:spacing w:after="0"/>
        <w:jc w:val="both"/>
      </w:pPr>
      <w:r>
        <w:rPr>
          <w:color w:val="000000"/>
          <w:sz w:val="28"/>
        </w:rPr>
        <w:t>      149-15) арнайы экономикалық аймақтың әлеуетті қатысушысы жобасының техникалық-экономикалық негіздемесіне қойылатын талаптарды бекіту;</w:t>
      </w:r>
    </w:p>
    <w:p w:rsidR="00F84B59" w:rsidRDefault="00891E5A">
      <w:pPr>
        <w:spacing w:after="0"/>
        <w:jc w:val="both"/>
      </w:pPr>
      <w:r>
        <w:rPr>
          <w:color w:val="000000"/>
          <w:sz w:val="28"/>
        </w:rPr>
        <w:t>      149-16) арнайы экономикалық және индустриялық аймақтардың құрылуы, жұмыс істеуі және таратылуы саласында мемлекеттік органдардың және арнайы экономикалық және индустриялық аймақтардың басқарушы компанияларының қызметін салааралық үйлестіруді жүзеге асыру; 149-17) Қазақстан Республикасының Үкіметіне арнайы экономикалық аймақты құру, оның жұмыс істеу мерзімін ұзарту немесе оны тарату туралы ұсыныстар енгізу;</w:t>
      </w:r>
    </w:p>
    <w:p w:rsidR="00F84B59" w:rsidRDefault="00891E5A">
      <w:pPr>
        <w:spacing w:after="0"/>
        <w:jc w:val="both"/>
      </w:pPr>
      <w:r>
        <w:rPr>
          <w:color w:val="000000"/>
          <w:sz w:val="28"/>
        </w:rPr>
        <w:t>      149-18) индустриялық-инновациялық қызметті мемлекеттік қолдауды жүзеге асыратын операторлардың өкілеттіктерін әзірлеу және бекіту;</w:t>
      </w:r>
    </w:p>
    <w:p w:rsidR="00F84B59" w:rsidRDefault="00891E5A">
      <w:pPr>
        <w:spacing w:after="0"/>
        <w:jc w:val="both"/>
      </w:pPr>
      <w:r>
        <w:rPr>
          <w:color w:val="000000"/>
          <w:sz w:val="28"/>
        </w:rPr>
        <w:t>      149-19) арнайы экономикалық және индустриялық аймақтар қызметінің тиімділігін бағалау әдістемесіне сәйкес арнайы экономикалық аймақ қызметінің тиімділігіне бағалау жүргізу;</w:t>
      </w:r>
    </w:p>
    <w:p w:rsidR="00F84B59" w:rsidRDefault="00891E5A">
      <w:pPr>
        <w:spacing w:after="0"/>
        <w:jc w:val="both"/>
      </w:pPr>
      <w:bookmarkStart w:id="169" w:name="z215"/>
      <w:r>
        <w:rPr>
          <w:color w:val="000000"/>
          <w:sz w:val="28"/>
        </w:rPr>
        <w:t xml:space="preserve">      150) жыл сайынғы негізде Қазақстан Республикасы Президентінің Әкімшілігіне және Қазақстан Республикасының Үкіметіне арнайы </w:t>
      </w:r>
      <w:r>
        <w:rPr>
          <w:color w:val="000000"/>
          <w:sz w:val="28"/>
        </w:rPr>
        <w:lastRenderedPageBreak/>
        <w:t>экономикалық және индустриялық аймақтар қызметінің нәтижелері туралы талдамалық ақпарат беру;</w:t>
      </w:r>
    </w:p>
    <w:p w:rsidR="00F84B59" w:rsidRDefault="00891E5A">
      <w:pPr>
        <w:spacing w:after="0"/>
        <w:jc w:val="both"/>
      </w:pPr>
      <w:bookmarkStart w:id="170" w:name="z216"/>
      <w:bookmarkEnd w:id="169"/>
      <w:r>
        <w:rPr>
          <w:color w:val="000000"/>
          <w:sz w:val="28"/>
        </w:rPr>
        <w:t>      151) экономикалық қызмет түрлері бойынша өнімдер сыныптауышын бекіту;</w:t>
      </w:r>
    </w:p>
    <w:p w:rsidR="00F84B59" w:rsidRDefault="00891E5A">
      <w:pPr>
        <w:spacing w:after="0"/>
        <w:jc w:val="both"/>
      </w:pPr>
      <w:bookmarkStart w:id="171" w:name="z217"/>
      <w:bookmarkEnd w:id="170"/>
      <w:r>
        <w:rPr>
          <w:color w:val="000000"/>
          <w:sz w:val="28"/>
        </w:rPr>
        <w:t>      152) ұсынылған мемлекеттiк заттай грантты меншiкке немесе жер пайдалануға өтеусiз беру туралы шешім қабылдау;</w:t>
      </w:r>
    </w:p>
    <w:p w:rsidR="00F84B59" w:rsidRDefault="00891E5A">
      <w:pPr>
        <w:spacing w:after="0"/>
        <w:jc w:val="both"/>
      </w:pPr>
      <w:bookmarkStart w:id="172" w:name="z218"/>
      <w:bookmarkEnd w:id="171"/>
      <w:r>
        <w:rPr>
          <w:color w:val="000000"/>
          <w:sz w:val="28"/>
        </w:rPr>
        <w:t>      153) кеден іс саласындағы уәкілетті органмен келісу бойынша агроөнеркәсіптік кешенді дамыту саласындағы уәкілетті органмен бірлесіп, арнайы инвестициялық келісімшарттарды іске асыру шеңберінде Кеден одағының кедендік аумағына әкелінген тауарларды пайдалану және (немесе) оларға билік ету бойынша шектеулермен ұштасқан кедендік әкелу баждарын, салықтарды төлеу бойынша жеңілдіктер берілген, ішкі тұтыну үшін шығарудың кедендік рәсімімен орналастырылған, шартты түрде шығарылған тауарлардың нысаналы пайдаланылуын тану қағидалары мен мерзімдерін бекіту;</w:t>
      </w:r>
    </w:p>
    <w:p w:rsidR="00F84B59" w:rsidRDefault="00891E5A">
      <w:pPr>
        <w:spacing w:after="0"/>
        <w:jc w:val="both"/>
      </w:pPr>
      <w:bookmarkStart w:id="173" w:name="z219"/>
      <w:bookmarkEnd w:id="172"/>
      <w:r>
        <w:rPr>
          <w:color w:val="000000"/>
          <w:sz w:val="28"/>
        </w:rPr>
        <w:t>      154) қызметті жүзеге асыру туралы үлгі шарттарды әзірлеу және бекіту;</w:t>
      </w:r>
    </w:p>
    <w:p w:rsidR="00F84B59" w:rsidRDefault="00891E5A">
      <w:pPr>
        <w:spacing w:after="0"/>
        <w:jc w:val="both"/>
      </w:pPr>
      <w:bookmarkStart w:id="174" w:name="z220"/>
      <w:bookmarkEnd w:id="173"/>
      <w:r>
        <w:rPr>
          <w:color w:val="000000"/>
          <w:sz w:val="28"/>
        </w:rPr>
        <w:t>      155) арнайы экономикалық аймақты құру немесе тарату және ол туралы ережені бекіту орындылығы мәселесін қарау үшін сарапшылық кеңес құру;</w:t>
      </w:r>
    </w:p>
    <w:p w:rsidR="00F84B59" w:rsidRDefault="00891E5A">
      <w:pPr>
        <w:spacing w:after="0"/>
        <w:jc w:val="both"/>
      </w:pPr>
      <w:bookmarkStart w:id="175" w:name="z227"/>
      <w:bookmarkEnd w:id="174"/>
      <w:r>
        <w:rPr>
          <w:color w:val="000000"/>
          <w:sz w:val="28"/>
        </w:rPr>
        <w:t>      156) арнайы экономикалық немесе индустриялық аймақ құрылатын жеке меншіктегі жер учаскелерін уақытша пайдаланудың (жалдаудың) үлгілік шартын бекіту;</w:t>
      </w:r>
    </w:p>
    <w:p w:rsidR="00F84B59" w:rsidRDefault="00891E5A">
      <w:pPr>
        <w:spacing w:after="0"/>
        <w:jc w:val="both"/>
      </w:pPr>
      <w:bookmarkStart w:id="176" w:name="z1734"/>
      <w:bookmarkEnd w:id="175"/>
      <w:r>
        <w:rPr>
          <w:color w:val="000000"/>
          <w:sz w:val="28"/>
        </w:rPr>
        <w:t>      157) арнайы экономикалық немесе индустриялық аймақ құрылатын мемлекеттік меншіктегі жер учаскелерін уақытша өтеулі жер пайдаланудың (жалдаудың) үлгілік шартын бекіту;</w:t>
      </w:r>
    </w:p>
    <w:p w:rsidR="00F84B59" w:rsidRDefault="00891E5A">
      <w:pPr>
        <w:spacing w:after="0"/>
        <w:jc w:val="both"/>
      </w:pPr>
      <w:bookmarkStart w:id="177" w:name="z1735"/>
      <w:bookmarkEnd w:id="176"/>
      <w:r>
        <w:rPr>
          <w:color w:val="000000"/>
          <w:sz w:val="28"/>
        </w:rPr>
        <w:t>      158) арнайы экономикалық немесе индустриялық аймақ құрылатын жеке меншіктегі жер учаскелерін уақытша кейінгі пайдаланудың (қосалқы жалдаудың) үлгілік шартын бекіту;</w:t>
      </w:r>
    </w:p>
    <w:p w:rsidR="00F84B59" w:rsidRDefault="00891E5A">
      <w:pPr>
        <w:spacing w:after="0"/>
        <w:jc w:val="both"/>
      </w:pPr>
      <w:bookmarkStart w:id="178" w:name="z1736"/>
      <w:bookmarkEnd w:id="177"/>
      <w:r>
        <w:rPr>
          <w:color w:val="000000"/>
          <w:sz w:val="28"/>
        </w:rPr>
        <w:t>      159) арнайы экономикалық немесе индустриялық аймақ құрылатын мемлекеттік меншіктегі жер учаскелерін кейінгі жер пайдаланудың (қосалқы жалдаудың) үлгілік шартын бекіту;</w:t>
      </w:r>
    </w:p>
    <w:p w:rsidR="00F84B59" w:rsidRDefault="00891E5A">
      <w:pPr>
        <w:spacing w:after="0"/>
        <w:jc w:val="both"/>
      </w:pPr>
      <w:bookmarkStart w:id="179" w:name="z1737"/>
      <w:bookmarkEnd w:id="178"/>
      <w:r>
        <w:rPr>
          <w:color w:val="000000"/>
          <w:sz w:val="28"/>
        </w:rPr>
        <w:t>      160) арнайы экономикалық және индустриялық аймақтарды құру тұжырымдамаларына қойылатын талаптарды әзірлеу және бекіту;</w:t>
      </w:r>
    </w:p>
    <w:p w:rsidR="00F84B59" w:rsidRDefault="00891E5A">
      <w:pPr>
        <w:spacing w:after="0"/>
        <w:jc w:val="both"/>
      </w:pPr>
      <w:bookmarkStart w:id="180" w:name="z1738"/>
      <w:bookmarkEnd w:id="179"/>
      <w:r>
        <w:rPr>
          <w:color w:val="000000"/>
          <w:sz w:val="28"/>
        </w:rPr>
        <w:t>      161) жобаларды іріктеу қағидалары мен өлшемшарттарын бекіту;</w:t>
      </w:r>
    </w:p>
    <w:p w:rsidR="00F84B59" w:rsidRDefault="00891E5A">
      <w:pPr>
        <w:spacing w:after="0"/>
        <w:jc w:val="both"/>
      </w:pPr>
      <w:bookmarkStart w:id="181" w:name="z1739"/>
      <w:bookmarkEnd w:id="180"/>
      <w:r>
        <w:rPr>
          <w:color w:val="000000"/>
          <w:sz w:val="28"/>
        </w:rPr>
        <w:t>      162) мемлекеттік жоспарлау жөніндегі орталық уәкілетті органмен келісу бойынша арнайы экономикалық және индустриялық аймақтар қызметінің тиімділігін бағалау әдістемесін әзірлеу және бекіту;</w:t>
      </w:r>
    </w:p>
    <w:bookmarkEnd w:id="181"/>
    <w:p w:rsidR="00F84B59" w:rsidRDefault="00891E5A">
      <w:pPr>
        <w:spacing w:after="0"/>
      </w:pPr>
      <w:r>
        <w:rPr>
          <w:color w:val="FF0000"/>
          <w:sz w:val="28"/>
        </w:rPr>
        <w:t>      163) алып тасталды - ҚР Үкіметінің 31.07.2019 № 561 қаулысымен.</w:t>
      </w:r>
      <w:r>
        <w:br/>
      </w:r>
    </w:p>
    <w:p w:rsidR="00F84B59" w:rsidRDefault="00891E5A">
      <w:pPr>
        <w:spacing w:after="0"/>
        <w:jc w:val="both"/>
      </w:pPr>
      <w:bookmarkStart w:id="182" w:name="z229"/>
      <w:r>
        <w:rPr>
          <w:color w:val="000000"/>
          <w:sz w:val="28"/>
        </w:rPr>
        <w:lastRenderedPageBreak/>
        <w:t>      164) арнайы экономикалық немесе индустриялық аймақ қатысушысының қызметті жүзеге асыру туралы шартта айқындалған міндеттемелерді орындамағаны туралы үлгілік актінің нысанын әзірлеу және бекіту;</w:t>
      </w:r>
    </w:p>
    <w:p w:rsidR="00F84B59" w:rsidRDefault="00891E5A">
      <w:pPr>
        <w:spacing w:after="0"/>
        <w:jc w:val="both"/>
      </w:pPr>
      <w:bookmarkStart w:id="183" w:name="z230"/>
      <w:bookmarkEnd w:id="182"/>
      <w:r>
        <w:rPr>
          <w:color w:val="000000"/>
          <w:sz w:val="28"/>
        </w:rPr>
        <w:t>      165) тұлғаларды қосалқы қызмет түрлерін жүзеге асыруға жіберуге арналған құжаттардың тізбесін әзірлеу және бекіту;</w:t>
      </w:r>
    </w:p>
    <w:p w:rsidR="00F84B59" w:rsidRDefault="00891E5A">
      <w:pPr>
        <w:spacing w:after="0"/>
        <w:jc w:val="both"/>
      </w:pPr>
      <w:bookmarkStart w:id="184" w:name="z231"/>
      <w:bookmarkEnd w:id="183"/>
      <w:r>
        <w:rPr>
          <w:color w:val="000000"/>
          <w:sz w:val="28"/>
        </w:rPr>
        <w:t>      166) арнайы экономикалық аймақтардың және мемлекеттік индустриялық аймақтардың басқарушы компанияларын басқару үшін адамдарды конкурстық іріктеуді жүргізу қағидаларын, сондай-ақ көрсетілген адамдарға қойылатын біліктілік талаптарын әзірлеу және бекіту;</w:t>
      </w:r>
    </w:p>
    <w:bookmarkEnd w:id="184"/>
    <w:p w:rsidR="00F84B59" w:rsidRDefault="00891E5A">
      <w:pPr>
        <w:spacing w:after="0"/>
      </w:pPr>
      <w:r>
        <w:rPr>
          <w:color w:val="FF0000"/>
          <w:sz w:val="28"/>
        </w:rPr>
        <w:t>      167) алып тасталды - ҚР Үкіметінің 31.07.2019 № 561 қаулысымен.</w:t>
      </w:r>
      <w:r>
        <w:br/>
      </w:r>
      <w:r>
        <w:rPr>
          <w:color w:val="FF0000"/>
          <w:sz w:val="28"/>
        </w:rPr>
        <w:t xml:space="preserve">      168)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169)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179)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189)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190)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191)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192)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193)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194) алып тасталды – ҚР Үкіметінің 10.07.2019 </w:t>
      </w:r>
      <w:r>
        <w:rPr>
          <w:color w:val="000000"/>
          <w:sz w:val="28"/>
        </w:rPr>
        <w:t>№ 497</w:t>
      </w:r>
      <w:r>
        <w:rPr>
          <w:color w:val="FF0000"/>
          <w:sz w:val="28"/>
        </w:rPr>
        <w:t xml:space="preserve"> қаулысымен.</w:t>
      </w:r>
      <w:r>
        <w:br/>
      </w:r>
      <w:r>
        <w:rPr>
          <w:color w:val="FF0000"/>
          <w:sz w:val="28"/>
        </w:rPr>
        <w:lastRenderedPageBreak/>
        <w:t>      РҚАО-ның ескертпесі!</w:t>
      </w:r>
      <w:r>
        <w:br/>
      </w:r>
      <w:r>
        <w:rPr>
          <w:color w:val="FF0000"/>
          <w:sz w:val="28"/>
        </w:rPr>
        <w:t>      195) тармақша 11.04.2019 дейін қолданыста болады – ҚР Үкіметінің 29.12.2018 № 936 қаулысымен.</w:t>
      </w:r>
      <w:r>
        <w:br/>
      </w:r>
    </w:p>
    <w:p w:rsidR="00F84B59" w:rsidRDefault="00891E5A">
      <w:pPr>
        <w:spacing w:after="0"/>
        <w:jc w:val="both"/>
      </w:pPr>
      <w:bookmarkStart w:id="185" w:name="z260"/>
      <w:r>
        <w:rPr>
          <w:color w:val="000000"/>
          <w:sz w:val="28"/>
        </w:rPr>
        <w:t>      195) өлшем бірлігін қамтамасыз ету саласында кадрлардың біліктілігін арттыру мен қайта даярлау тәртібін айқындау;</w:t>
      </w:r>
    </w:p>
    <w:bookmarkEnd w:id="185"/>
    <w:p w:rsidR="00F84B59" w:rsidRDefault="00891E5A">
      <w:pPr>
        <w:spacing w:after="0"/>
      </w:pPr>
      <w:r>
        <w:rPr>
          <w:color w:val="FF0000"/>
          <w:sz w:val="28"/>
        </w:rPr>
        <w:t>      РҚАО-ның ескертпесі!</w:t>
      </w:r>
      <w:r>
        <w:br/>
      </w:r>
      <w:r>
        <w:rPr>
          <w:color w:val="FF0000"/>
          <w:sz w:val="28"/>
        </w:rPr>
        <w:t>      196) тармақша 11.04.2019 дейін қолданыста болады – ҚР Үкіметінің 29.12.2018 № 936 қаулысымен.</w:t>
      </w:r>
      <w:r>
        <w:br/>
      </w:r>
    </w:p>
    <w:p w:rsidR="00F84B59" w:rsidRDefault="00891E5A">
      <w:pPr>
        <w:spacing w:after="0"/>
        <w:jc w:val="both"/>
      </w:pPr>
      <w:bookmarkStart w:id="186" w:name="z261"/>
      <w:r>
        <w:rPr>
          <w:color w:val="000000"/>
          <w:sz w:val="28"/>
        </w:rPr>
        <w:t>      196) Қазақстан Республикасының аумағында бастапқы ретінде шама бірлігінің мемлекеттік эталондарын бекіту;</w:t>
      </w:r>
    </w:p>
    <w:bookmarkEnd w:id="186"/>
    <w:p w:rsidR="00F84B59" w:rsidRDefault="00891E5A">
      <w:pPr>
        <w:spacing w:after="0"/>
      </w:pPr>
      <w:r>
        <w:rPr>
          <w:color w:val="FF0000"/>
          <w:sz w:val="28"/>
        </w:rPr>
        <w:t xml:space="preserve">      197)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198) алып тасталды – ҚР Үкіметінің 10.07.2019 </w:t>
      </w:r>
      <w:r>
        <w:rPr>
          <w:color w:val="000000"/>
          <w:sz w:val="28"/>
        </w:rPr>
        <w:t>№ 497</w:t>
      </w:r>
      <w:r>
        <w:rPr>
          <w:color w:val="FF0000"/>
          <w:sz w:val="28"/>
        </w:rPr>
        <w:t xml:space="preserve"> қаулысымен.</w:t>
      </w:r>
      <w:r>
        <w:br/>
      </w:r>
      <w:r>
        <w:rPr>
          <w:color w:val="FF0000"/>
          <w:sz w:val="28"/>
        </w:rPr>
        <w:t>      РҚАО-ның ескертпесі!</w:t>
      </w:r>
      <w:r>
        <w:br/>
      </w:r>
      <w:r>
        <w:rPr>
          <w:color w:val="FF0000"/>
          <w:sz w:val="28"/>
        </w:rPr>
        <w:t>      199) тармақша 11.04.2019 дейін қолданыста болады – ҚР Үкіметінің 29.12.2018 № 936 қаулысымен.</w:t>
      </w:r>
      <w:r>
        <w:br/>
      </w:r>
    </w:p>
    <w:p w:rsidR="00F84B59" w:rsidRDefault="00891E5A">
      <w:pPr>
        <w:spacing w:after="0"/>
        <w:jc w:val="both"/>
      </w:pPr>
      <w:bookmarkStart w:id="187" w:name="z264"/>
      <w:r>
        <w:rPr>
          <w:color w:val="000000"/>
          <w:sz w:val="28"/>
        </w:rPr>
        <w:t>      199) техникалық құралдардың өлшем құралдарына қатыстылығын белгілеудің тәртібін айқындау;</w:t>
      </w:r>
    </w:p>
    <w:bookmarkEnd w:id="187"/>
    <w:p w:rsidR="00F84B59" w:rsidRDefault="00891E5A">
      <w:pPr>
        <w:spacing w:after="0"/>
      </w:pPr>
      <w:r>
        <w:rPr>
          <w:color w:val="FF0000"/>
          <w:sz w:val="28"/>
        </w:rPr>
        <w:t>      РҚАО-ның ескертпесі!</w:t>
      </w:r>
      <w:r>
        <w:br/>
      </w:r>
      <w:r>
        <w:rPr>
          <w:color w:val="FF0000"/>
          <w:sz w:val="28"/>
        </w:rPr>
        <w:t>      200) тармақша 11.04.2019 дейін қолданыста болады – ҚР Үкіметінің 29.12.2018 № 936 қаулысымен.</w:t>
      </w:r>
      <w:r>
        <w:br/>
      </w:r>
    </w:p>
    <w:p w:rsidR="00F84B59" w:rsidRDefault="00891E5A">
      <w:pPr>
        <w:spacing w:after="0"/>
        <w:jc w:val="both"/>
      </w:pPr>
      <w:bookmarkStart w:id="188" w:name="z265"/>
      <w:r>
        <w:rPr>
          <w:color w:val="000000"/>
          <w:sz w:val="28"/>
        </w:rPr>
        <w:t>      200) Қазақстан Республикасының аумағында қолданылатын шама бірліктерінің мемлекеттік эталондарының сыныптамасын белгілеу;</w:t>
      </w:r>
    </w:p>
    <w:bookmarkEnd w:id="188"/>
    <w:p w:rsidR="00F84B59" w:rsidRDefault="00891E5A">
      <w:pPr>
        <w:spacing w:after="0"/>
      </w:pPr>
      <w:r>
        <w:rPr>
          <w:color w:val="FF0000"/>
          <w:sz w:val="28"/>
        </w:rPr>
        <w:t>      РҚАО-ның ескертпесі!</w:t>
      </w:r>
      <w:r>
        <w:br/>
      </w:r>
      <w:r>
        <w:rPr>
          <w:color w:val="FF0000"/>
          <w:sz w:val="28"/>
        </w:rPr>
        <w:t>      201) тармақша 11.04.2019 дейін қолданыста болады – ҚР Үкіметінің 29.12.2018 № 936 қаулысымен.</w:t>
      </w:r>
      <w:r>
        <w:br/>
      </w:r>
    </w:p>
    <w:p w:rsidR="00F84B59" w:rsidRDefault="00891E5A">
      <w:pPr>
        <w:spacing w:after="0"/>
        <w:jc w:val="both"/>
      </w:pPr>
      <w:bookmarkStart w:id="189" w:name="z266"/>
      <w:r>
        <w:rPr>
          <w:color w:val="000000"/>
          <w:sz w:val="28"/>
        </w:rPr>
        <w:t>      201) өлшем құралдарына, әдістері мен нәтижелеріне, өлшем құралдарын тексеру әдістемелеріне жалпы метрологиялық талаптарды айқындау;</w:t>
      </w:r>
    </w:p>
    <w:bookmarkEnd w:id="189"/>
    <w:p w:rsidR="00F84B59" w:rsidRDefault="00891E5A">
      <w:pPr>
        <w:spacing w:after="0"/>
      </w:pPr>
      <w:r>
        <w:rPr>
          <w:color w:val="FF0000"/>
          <w:sz w:val="28"/>
        </w:rPr>
        <w:t xml:space="preserve">      202)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203)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204)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205)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206)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207)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190" w:name="z273"/>
      <w:r>
        <w:rPr>
          <w:color w:val="000000"/>
          <w:sz w:val="28"/>
        </w:rPr>
        <w:lastRenderedPageBreak/>
        <w:t>      208) жер қойнауын пайдалану құқығының (жер қойнауын пайдалану құқығындағы үлестің) кепілін мемлекеттік тіркеу;</w:t>
      </w:r>
    </w:p>
    <w:p w:rsidR="00F84B59" w:rsidRDefault="00891E5A">
      <w:pPr>
        <w:spacing w:after="0"/>
        <w:jc w:val="both"/>
      </w:pPr>
      <w:bookmarkStart w:id="191" w:name="z274"/>
      <w:bookmarkEnd w:id="190"/>
      <w:r>
        <w:rPr>
          <w:color w:val="000000"/>
          <w:sz w:val="28"/>
        </w:rPr>
        <w:t>      209) уранды қоспағанда, пайдалы қатты қазбалар бөлiгiнде жою қорын пайдалануға рұқсат беру;</w:t>
      </w:r>
    </w:p>
    <w:p w:rsidR="00F84B59" w:rsidRDefault="00891E5A">
      <w:pPr>
        <w:spacing w:after="0"/>
        <w:jc w:val="both"/>
      </w:pPr>
      <w:bookmarkStart w:id="192" w:name="z275"/>
      <w:bookmarkEnd w:id="191"/>
      <w:r>
        <w:rPr>
          <w:color w:val="000000"/>
          <w:sz w:val="28"/>
        </w:rPr>
        <w:t>      210) берілген жер қойнауын пайдалануға арналған лицензиялар және жасалған келісімшарттар туралы ақпаратқа қолжетімділікті қамтамасыз ету;</w:t>
      </w:r>
    </w:p>
    <w:p w:rsidR="00F84B59" w:rsidRDefault="00891E5A">
      <w:pPr>
        <w:spacing w:after="0"/>
        <w:jc w:val="both"/>
      </w:pPr>
      <w:bookmarkStart w:id="193" w:name="z276"/>
      <w:bookmarkEnd w:id="192"/>
      <w:r>
        <w:rPr>
          <w:color w:val="000000"/>
          <w:sz w:val="28"/>
        </w:rPr>
        <w:t>      211) жер қойнауын пайдаланушының жер қойнауын пайдаланудың салдарын жою жөніндегі міндеттемелерін орындау кепілдерінің үлгілік нысанын әзірлеу және бекіту;</w:t>
      </w:r>
    </w:p>
    <w:p w:rsidR="00F84B59" w:rsidRDefault="00891E5A">
      <w:pPr>
        <w:spacing w:after="0"/>
        <w:jc w:val="both"/>
      </w:pPr>
      <w:bookmarkStart w:id="194" w:name="z277"/>
      <w:bookmarkEnd w:id="193"/>
      <w:r>
        <w:rPr>
          <w:color w:val="000000"/>
          <w:sz w:val="28"/>
        </w:rPr>
        <w:t>      212) пайдалы қатты қазбаларды барлау мен өндіру үшін жер қойнауын пайдалану құқығын беру және тоқтату;</w:t>
      </w:r>
    </w:p>
    <w:p w:rsidR="00F84B59" w:rsidRDefault="00891E5A">
      <w:pPr>
        <w:spacing w:after="0"/>
        <w:jc w:val="both"/>
      </w:pPr>
      <w:bookmarkStart w:id="195" w:name="z278"/>
      <w:bookmarkEnd w:id="194"/>
      <w:r>
        <w:rPr>
          <w:color w:val="000000"/>
          <w:sz w:val="28"/>
        </w:rPr>
        <w:t>      213) уран өндіру жөніндегі операцияларды қоспағанда, пайдалы қатты қазбаларды барлау мен өндіру жөніндегі операцияларды реттеу;</w:t>
      </w:r>
    </w:p>
    <w:bookmarkEnd w:id="195"/>
    <w:p w:rsidR="00F84B59" w:rsidRDefault="00891E5A">
      <w:pPr>
        <w:spacing w:after="0"/>
      </w:pPr>
      <w:r>
        <w:rPr>
          <w:color w:val="FF0000"/>
          <w:sz w:val="28"/>
        </w:rPr>
        <w:t xml:space="preserve">      214)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196" w:name="z280"/>
      <w:r>
        <w:rPr>
          <w:color w:val="000000"/>
          <w:sz w:val="28"/>
        </w:rPr>
        <w:t>      215) жер қойнауын пайдалану мәселелері жөніндегі сараптама комиссиясы туралы ережені әзірлеу және бекіту;</w:t>
      </w:r>
    </w:p>
    <w:p w:rsidR="00F84B59" w:rsidRDefault="00891E5A">
      <w:pPr>
        <w:spacing w:after="0"/>
        <w:jc w:val="both"/>
      </w:pPr>
      <w:bookmarkStart w:id="197" w:name="z281"/>
      <w:bookmarkEnd w:id="196"/>
      <w:r>
        <w:rPr>
          <w:color w:val="000000"/>
          <w:sz w:val="28"/>
        </w:rPr>
        <w:t>      216) жер қойнауын пайдаланушыны бақылаудың өзгеруі туралы хабарлама нысанын әзірлеу және бекіту;</w:t>
      </w:r>
    </w:p>
    <w:p w:rsidR="00F84B59" w:rsidRDefault="00891E5A">
      <w:pPr>
        <w:spacing w:after="0"/>
        <w:jc w:val="both"/>
      </w:pPr>
      <w:bookmarkStart w:id="198" w:name="z282"/>
      <w:bookmarkEnd w:id="197"/>
      <w:r>
        <w:rPr>
          <w:color w:val="000000"/>
          <w:sz w:val="28"/>
        </w:rPr>
        <w:t>      217) көмірсутектер саласындағы уәкілетті органмен келісу бойынша мемлекеттік жер қойнауы қорын басқару бағдарламасын әзірлеу және бекіту;</w:t>
      </w:r>
    </w:p>
    <w:p w:rsidR="00F84B59" w:rsidRDefault="00891E5A">
      <w:pPr>
        <w:spacing w:after="0"/>
        <w:jc w:val="both"/>
      </w:pPr>
      <w:bookmarkStart w:id="199" w:name="z283"/>
      <w:bookmarkEnd w:id="198"/>
      <w:r>
        <w:rPr>
          <w:color w:val="000000"/>
          <w:sz w:val="28"/>
        </w:rPr>
        <w:t>      218) уранды өндіруді қоспағанда, қатты пайдалы қазбаларды барлауға және өндiруге арналған келiсiмшарттарды жасау, мемлекеттiк тiркеудi және сақтауды жүзеге асыру;</w:t>
      </w:r>
    </w:p>
    <w:p w:rsidR="00F84B59" w:rsidRDefault="00891E5A">
      <w:pPr>
        <w:spacing w:after="0"/>
        <w:jc w:val="both"/>
      </w:pPr>
      <w:bookmarkStart w:id="200" w:name="z284"/>
      <w:bookmarkEnd w:id="199"/>
      <w:r>
        <w:rPr>
          <w:color w:val="000000"/>
          <w:sz w:val="28"/>
        </w:rPr>
        <w:t>      219) келісімшарттарды мемлекеттік тіркеу тізілімін жүргізу;</w:t>
      </w:r>
    </w:p>
    <w:p w:rsidR="00F84B59" w:rsidRDefault="00891E5A">
      <w:pPr>
        <w:spacing w:after="0"/>
        <w:jc w:val="both"/>
      </w:pPr>
      <w:bookmarkStart w:id="201" w:name="z285"/>
      <w:bookmarkEnd w:id="200"/>
      <w:r>
        <w:rPr>
          <w:color w:val="000000"/>
          <w:sz w:val="28"/>
        </w:rPr>
        <w:t>      220) жер қойнауын пайдалануға арналған лицензияны беруге (қайта ресімдеуге, ұзартуға) арналған өтініштің нысанын әзірлеу және бекіту;</w:t>
      </w:r>
    </w:p>
    <w:p w:rsidR="00F84B59" w:rsidRDefault="00891E5A">
      <w:pPr>
        <w:spacing w:after="0"/>
        <w:jc w:val="both"/>
      </w:pPr>
      <w:bookmarkStart w:id="202" w:name="z286"/>
      <w:bookmarkEnd w:id="201"/>
      <w:r>
        <w:rPr>
          <w:color w:val="000000"/>
          <w:sz w:val="28"/>
        </w:rPr>
        <w:t>      221) Пайдалы қатты қазбаларды барлауға арналған лицензияларды беруге өтініштерді беру және қарау қағидаларын әзірлеу және бекіту;</w:t>
      </w:r>
    </w:p>
    <w:p w:rsidR="00F84B59" w:rsidRDefault="00891E5A">
      <w:pPr>
        <w:spacing w:after="0"/>
        <w:jc w:val="both"/>
      </w:pPr>
      <w:bookmarkStart w:id="203" w:name="z287"/>
      <w:bookmarkEnd w:id="202"/>
      <w:r>
        <w:rPr>
          <w:color w:val="000000"/>
          <w:sz w:val="28"/>
        </w:rPr>
        <w:t>      222) Пайдалы қатты қазбаларды өндіруге арналған лицензияларды беруге өтініштер беру және қарау қағидаларын әзірлеу және бекіту;</w:t>
      </w:r>
    </w:p>
    <w:p w:rsidR="00F84B59" w:rsidRDefault="00891E5A">
      <w:pPr>
        <w:spacing w:after="0"/>
        <w:jc w:val="both"/>
      </w:pPr>
      <w:bookmarkStart w:id="204" w:name="z288"/>
      <w:bookmarkEnd w:id="203"/>
      <w:r>
        <w:rPr>
          <w:color w:val="000000"/>
          <w:sz w:val="28"/>
        </w:rPr>
        <w:t>      223) жер қойнауын пайдалануға арналған лицензия нысанын әзірлеу және бекіту;</w:t>
      </w:r>
    </w:p>
    <w:p w:rsidR="00F84B59" w:rsidRDefault="00891E5A">
      <w:pPr>
        <w:spacing w:after="0"/>
        <w:jc w:val="both"/>
      </w:pPr>
      <w:bookmarkStart w:id="205" w:name="z289"/>
      <w:bookmarkEnd w:id="204"/>
      <w:r>
        <w:rPr>
          <w:color w:val="000000"/>
          <w:sz w:val="28"/>
        </w:rPr>
        <w:t>      224) Ақпараттық жүйелерді пайдалана отырып, хабарлау қағидаларын әзірлеу және бекіту;</w:t>
      </w:r>
    </w:p>
    <w:p w:rsidR="00F84B59" w:rsidRDefault="00891E5A">
      <w:pPr>
        <w:spacing w:after="0"/>
        <w:jc w:val="both"/>
      </w:pPr>
      <w:bookmarkStart w:id="206" w:name="z290"/>
      <w:bookmarkEnd w:id="205"/>
      <w:r>
        <w:rPr>
          <w:color w:val="000000"/>
          <w:sz w:val="28"/>
        </w:rPr>
        <w:t>      225) Индустриялық-инновациялық қызмет субъектілерінің өндірістік қызметін (технологиялық процесін) жер қойнауын пайдаланумен байланысты қызмет (технологиялық процесс) деп тану қағидаларын бекіту;</w:t>
      </w:r>
    </w:p>
    <w:bookmarkEnd w:id="206"/>
    <w:p w:rsidR="00F84B59" w:rsidRDefault="00891E5A">
      <w:pPr>
        <w:spacing w:after="0"/>
      </w:pPr>
      <w:r>
        <w:rPr>
          <w:color w:val="FF0000"/>
          <w:sz w:val="28"/>
        </w:rPr>
        <w:lastRenderedPageBreak/>
        <w:t xml:space="preserve">      226)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227)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07" w:name="z293"/>
      <w:r>
        <w:rPr>
          <w:color w:val="000000"/>
          <w:sz w:val="28"/>
        </w:rPr>
        <w:t>      228) Қазақстан Республикасының Үкіметіне жасалған келісімшарттар және берілген жер қойнауын пайдалануға арналған лицензиялар шарттарының орындалу барысы туралы жыл сайынғы есепті ұсыну;</w:t>
      </w:r>
    </w:p>
    <w:bookmarkEnd w:id="207"/>
    <w:p w:rsidR="00F84B59" w:rsidRDefault="00891E5A">
      <w:pPr>
        <w:spacing w:after="0"/>
      </w:pPr>
      <w:r>
        <w:rPr>
          <w:color w:val="FF0000"/>
          <w:sz w:val="28"/>
        </w:rPr>
        <w:t xml:space="preserve">      229)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230)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231)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232)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233)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234)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08" w:name="z300"/>
      <w:r>
        <w:rPr>
          <w:color w:val="000000"/>
          <w:sz w:val="28"/>
        </w:rPr>
        <w:t>      235) бір блок үшін қамтамасыз ету мөлшерін айқындау әдістемесін әзірлеу және бекіту;</w:t>
      </w:r>
    </w:p>
    <w:p w:rsidR="00F84B59" w:rsidRDefault="00891E5A">
      <w:pPr>
        <w:spacing w:after="0"/>
        <w:jc w:val="both"/>
      </w:pPr>
      <w:bookmarkStart w:id="209" w:name="z301"/>
      <w:bookmarkEnd w:id="208"/>
      <w:r>
        <w:rPr>
          <w:color w:val="000000"/>
          <w:sz w:val="28"/>
        </w:rPr>
        <w:t>      236) жер қойнауын пайдалануға арналған келісімшарттың немесе лицензияның шарттарын орындамағаны үшін тұрақсыздық айыбын өндіру;</w:t>
      </w:r>
    </w:p>
    <w:p w:rsidR="00F84B59" w:rsidRDefault="00891E5A">
      <w:pPr>
        <w:spacing w:after="0"/>
        <w:jc w:val="both"/>
      </w:pPr>
      <w:bookmarkStart w:id="210" w:name="z302"/>
      <w:bookmarkEnd w:id="209"/>
      <w:r>
        <w:rPr>
          <w:color w:val="000000"/>
          <w:sz w:val="28"/>
        </w:rPr>
        <w:t>      237) Жер қойнауын пайдалануға арналған келісімшарттар және (немесе) лицензиялар шарттарының сақталуын бақылауды жүзеге асыру қағидаларын әзірлеу және бекіту;</w:t>
      </w:r>
    </w:p>
    <w:p w:rsidR="00F84B59" w:rsidRDefault="00891E5A">
      <w:pPr>
        <w:spacing w:after="0"/>
        <w:jc w:val="both"/>
      </w:pPr>
      <w:bookmarkStart w:id="211" w:name="z303"/>
      <w:bookmarkEnd w:id="210"/>
      <w:r>
        <w:rPr>
          <w:color w:val="000000"/>
          <w:sz w:val="28"/>
        </w:rPr>
        <w:t>      238) Жер қойнауын пайдаланушылардың жер қойнауын пайдалануға арналған келісімшарт (лицензия) бойынша міндеттемелерін орындауына мониторинг жүргізу қағидаларын әзірлеу және бекіту;</w:t>
      </w:r>
    </w:p>
    <w:p w:rsidR="00F84B59" w:rsidRDefault="00891E5A">
      <w:pPr>
        <w:spacing w:after="0"/>
        <w:jc w:val="both"/>
      </w:pPr>
      <w:bookmarkStart w:id="212" w:name="z304"/>
      <w:bookmarkEnd w:id="211"/>
      <w:r>
        <w:rPr>
          <w:color w:val="000000"/>
          <w:sz w:val="28"/>
        </w:rPr>
        <w:t>      239) жер қойнауын пайдаланушылардың жер қойнауын пайдалануға арналған лицензиялардың және (немесе) келісімшарттар талаптарының сақталуын бақылауды, сондай-ақ жер қойнауын пайдаланушылардың жер қойнауын пайдалануға арналған келісімшарт (лицензия) бойынша міндеттемелерін орындауына мониторингті жүзеге асыру;</w:t>
      </w:r>
    </w:p>
    <w:p w:rsidR="00F84B59" w:rsidRDefault="00891E5A">
      <w:pPr>
        <w:spacing w:after="0"/>
        <w:jc w:val="both"/>
      </w:pPr>
      <w:bookmarkStart w:id="213" w:name="z305"/>
      <w:bookmarkEnd w:id="212"/>
      <w:r>
        <w:rPr>
          <w:color w:val="000000"/>
          <w:sz w:val="28"/>
        </w:rPr>
        <w:t>      240) жұмыс бағдарламасының мазмұны мен нысанын әзірлеу және бекіту;</w:t>
      </w:r>
    </w:p>
    <w:p w:rsidR="00F84B59" w:rsidRDefault="00891E5A">
      <w:pPr>
        <w:spacing w:after="0"/>
        <w:jc w:val="both"/>
      </w:pPr>
      <w:bookmarkStart w:id="214" w:name="z306"/>
      <w:bookmarkEnd w:id="213"/>
      <w:r>
        <w:rPr>
          <w:color w:val="000000"/>
          <w:sz w:val="28"/>
        </w:rPr>
        <w:t>      241) Жер қойнауын пайдалануға арналған келісімшартқа өзгерістер мен толықтырулар енгізу бойынша келіссөздер жүргізу жөніндегі жұмыс тобы туралы ережені және оның құрамын бекіту;</w:t>
      </w:r>
    </w:p>
    <w:p w:rsidR="00F84B59" w:rsidRDefault="00891E5A">
      <w:pPr>
        <w:spacing w:after="0"/>
        <w:jc w:val="both"/>
      </w:pPr>
      <w:bookmarkStart w:id="215" w:name="z307"/>
      <w:bookmarkEnd w:id="214"/>
      <w:r>
        <w:rPr>
          <w:color w:val="000000"/>
          <w:sz w:val="28"/>
        </w:rPr>
        <w:t>      242) білім саласындағы уәкілетті органмен бірлесіп Жер қойнауын пайдаланушының алдыңғы жылы өндіруге арналған шығыстарының бір пайызы мөлшерінде қазақстандық кадрларды оқытуды қаржыландыру қағидаларын бекіту;</w:t>
      </w:r>
    </w:p>
    <w:bookmarkEnd w:id="215"/>
    <w:p w:rsidR="00F84B59" w:rsidRDefault="00891E5A">
      <w:pPr>
        <w:spacing w:after="0"/>
      </w:pPr>
      <w:r>
        <w:rPr>
          <w:color w:val="FF0000"/>
          <w:sz w:val="28"/>
        </w:rPr>
        <w:t xml:space="preserve">      243)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16" w:name="z309"/>
      <w:r>
        <w:rPr>
          <w:color w:val="000000"/>
          <w:sz w:val="28"/>
        </w:rPr>
        <w:lastRenderedPageBreak/>
        <w:t>      244) Кен іздеушілікті жүргізу және кең таралған пайдалы қазбаларды өндіру жөніндегі операцияларды жүргізу кезінде есептілікті ұсыну қағидаларын бекіту;</w:t>
      </w:r>
    </w:p>
    <w:p w:rsidR="00F84B59" w:rsidRDefault="00891E5A">
      <w:pPr>
        <w:spacing w:after="0"/>
        <w:jc w:val="both"/>
      </w:pPr>
      <w:bookmarkStart w:id="217" w:name="z310"/>
      <w:bookmarkEnd w:id="216"/>
      <w:r>
        <w:rPr>
          <w:color w:val="000000"/>
          <w:sz w:val="28"/>
        </w:rPr>
        <w:t>      245) Қазақстан Республикасындағы өндіруші салалар қызметі ашықтығының бастамалары стандартын іске асыру бойынша есептіліктің нысанын және оны толтыру жөніндегі нұсқаулықты бекіту;</w:t>
      </w:r>
    </w:p>
    <w:p w:rsidR="00F84B59" w:rsidRDefault="00891E5A">
      <w:pPr>
        <w:spacing w:after="0"/>
        <w:jc w:val="both"/>
      </w:pPr>
      <w:bookmarkStart w:id="218" w:name="z311"/>
      <w:bookmarkEnd w:id="217"/>
      <w:r>
        <w:rPr>
          <w:color w:val="000000"/>
          <w:sz w:val="28"/>
        </w:rPr>
        <w:t>      246) тау-кен жұмыс жоспарын жасау жөніндегі нұсқаулықты бекіту;</w:t>
      </w:r>
    </w:p>
    <w:p w:rsidR="00F84B59" w:rsidRDefault="00891E5A">
      <w:pPr>
        <w:spacing w:after="0"/>
        <w:jc w:val="both"/>
      </w:pPr>
      <w:bookmarkStart w:id="219" w:name="z312"/>
      <w:bookmarkEnd w:id="218"/>
      <w:r>
        <w:rPr>
          <w:color w:val="000000"/>
          <w:sz w:val="28"/>
        </w:rPr>
        <w:t>      247) қоршаған ортаны қорғау саласындағы уәкілетті органмен келісу бойынша жою жоспарын жасау жөніндегі нұсқаулықты және пайдалы қатты қазбаларды өндіру жөніндегі операциялардың салдарын жоюдың болжамды құнын есептеу әдістемесін әзірлеу және бекіту;</w:t>
      </w:r>
    </w:p>
    <w:bookmarkEnd w:id="219"/>
    <w:p w:rsidR="00F84B59" w:rsidRDefault="00891E5A">
      <w:pPr>
        <w:spacing w:after="0"/>
      </w:pPr>
      <w:r>
        <w:rPr>
          <w:color w:val="FF0000"/>
          <w:sz w:val="28"/>
        </w:rPr>
        <w:t xml:space="preserve">      248)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249)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20" w:name="z315"/>
      <w:r>
        <w:rPr>
          <w:color w:val="000000"/>
          <w:sz w:val="28"/>
        </w:rPr>
        <w:t>      250) ұстап тұру мәртебесі бойынша жұмыстар бағдарламасын әзірлеу жөніндегі нұсқаулықты әзірлеу және бекіту;</w:t>
      </w:r>
    </w:p>
    <w:p w:rsidR="00F84B59" w:rsidRDefault="00891E5A">
      <w:pPr>
        <w:spacing w:after="0"/>
        <w:jc w:val="both"/>
      </w:pPr>
      <w:bookmarkStart w:id="221" w:name="z316"/>
      <w:bookmarkEnd w:id="220"/>
      <w:r>
        <w:rPr>
          <w:color w:val="000000"/>
          <w:sz w:val="28"/>
        </w:rPr>
        <w:t>      251) қоршаған ортаны қорғау саласындағы уәкілетті органмен бірлесіп пайдалы қатты қазбаларды барлау жоспарын жасау жөніндегі нұсқаулықты әзірлеу және бекіту;</w:t>
      </w:r>
    </w:p>
    <w:bookmarkEnd w:id="221"/>
    <w:p w:rsidR="00F84B59" w:rsidRDefault="00891E5A">
      <w:pPr>
        <w:spacing w:after="0"/>
      </w:pPr>
      <w:r>
        <w:rPr>
          <w:color w:val="FF0000"/>
          <w:sz w:val="28"/>
        </w:rPr>
        <w:t xml:space="preserve">      252)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22" w:name="z318"/>
      <w:r>
        <w:rPr>
          <w:color w:val="000000"/>
          <w:sz w:val="28"/>
        </w:rPr>
        <w:t>      253) кен іздеушілік жоспарын жасау жөніндегі нұсқаулықты бекіту;</w:t>
      </w:r>
    </w:p>
    <w:p w:rsidR="00F84B59" w:rsidRDefault="00891E5A">
      <w:pPr>
        <w:spacing w:after="0"/>
        <w:jc w:val="both"/>
      </w:pPr>
      <w:bookmarkStart w:id="223" w:name="z319"/>
      <w:bookmarkEnd w:id="222"/>
      <w:r>
        <w:rPr>
          <w:color w:val="000000"/>
          <w:sz w:val="28"/>
        </w:rPr>
        <w:t>      254) Пайдалы қатты қазбаларды барлау және өндіру жөніндегі операцияларды жүргізу кезінде есептерді ұсыну қағидаларын әзірлеу және бекіту;</w:t>
      </w:r>
    </w:p>
    <w:p w:rsidR="00F84B59" w:rsidRDefault="00891E5A">
      <w:pPr>
        <w:spacing w:after="0"/>
        <w:jc w:val="both"/>
      </w:pPr>
      <w:bookmarkStart w:id="224" w:name="z320"/>
      <w:bookmarkEnd w:id="223"/>
      <w:r>
        <w:rPr>
          <w:color w:val="000000"/>
          <w:sz w:val="28"/>
        </w:rPr>
        <w:t>      255) пайдалы қатты қазбаларды қайта өңдеу туралы келісімді жасасуға өтініш нысанын және қайта өңдеу жобасының бизнес-жоспарын жасасу талаптарын әзірлеу және бекіту;</w:t>
      </w:r>
    </w:p>
    <w:bookmarkEnd w:id="224"/>
    <w:p w:rsidR="00F84B59" w:rsidRDefault="00891E5A">
      <w:pPr>
        <w:spacing w:after="0"/>
      </w:pPr>
      <w:r>
        <w:rPr>
          <w:color w:val="FF0000"/>
          <w:sz w:val="28"/>
        </w:rPr>
        <w:t xml:space="preserve">      256)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257)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258)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25" w:name="z324"/>
      <w:r>
        <w:rPr>
          <w:color w:val="000000"/>
          <w:sz w:val="28"/>
        </w:rPr>
        <w:t>      259) Бірдей басымдылығы бар өтініш берушілер арасында аукцион өткізу мерзімдері мен қағидаларын әзірлеу және бекіту;</w:t>
      </w:r>
    </w:p>
    <w:p w:rsidR="00F84B59" w:rsidRDefault="00891E5A">
      <w:pPr>
        <w:spacing w:after="0"/>
        <w:jc w:val="both"/>
      </w:pPr>
      <w:bookmarkStart w:id="226" w:name="z325"/>
      <w:bookmarkEnd w:id="225"/>
      <w:r>
        <w:rPr>
          <w:color w:val="000000"/>
          <w:sz w:val="28"/>
        </w:rPr>
        <w:t>      260) пайдалы қатты қазбаларды қайта өндеу туралы келісімді жасасу жөніндегі жұмыс тобының құрамын және ол туралы ережені әзірлеу және бекіту;</w:t>
      </w:r>
    </w:p>
    <w:bookmarkEnd w:id="226"/>
    <w:p w:rsidR="00F84B59" w:rsidRDefault="00891E5A">
      <w:pPr>
        <w:spacing w:after="0"/>
      </w:pPr>
      <w:r>
        <w:rPr>
          <w:color w:val="FF0000"/>
          <w:sz w:val="28"/>
        </w:rPr>
        <w:lastRenderedPageBreak/>
        <w:t xml:space="preserve">      261)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262)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27" w:name="z328"/>
      <w:r>
        <w:rPr>
          <w:color w:val="000000"/>
          <w:sz w:val="28"/>
        </w:rPr>
        <w:t>      263) шетелдік валютадағы ең төмен жеке кредиттік рейтинг бойынша шарттарды әзірлеу және бекіту;</w:t>
      </w:r>
    </w:p>
    <w:p w:rsidR="00F84B59" w:rsidRDefault="00891E5A">
      <w:pPr>
        <w:spacing w:after="0"/>
        <w:jc w:val="both"/>
      </w:pPr>
      <w:bookmarkStart w:id="228" w:name="z329"/>
      <w:bookmarkEnd w:id="227"/>
      <w:r>
        <w:rPr>
          <w:color w:val="000000"/>
          <w:sz w:val="28"/>
        </w:rPr>
        <w:t>      264) Жер қойнауын пайдаланудың лицензиялық режиміне ауысу қағидаларын, Жер қойнауын пайдалануға арналған лицензиялық режимге ауысу жөніндегі жұмыс қағидаларын әзірлеу және бекіту;</w:t>
      </w:r>
    </w:p>
    <w:p w:rsidR="00F84B59" w:rsidRDefault="00891E5A">
      <w:pPr>
        <w:spacing w:after="0"/>
        <w:jc w:val="both"/>
      </w:pPr>
      <w:bookmarkStart w:id="229" w:name="z330"/>
      <w:bookmarkEnd w:id="228"/>
      <w:r>
        <w:rPr>
          <w:color w:val="000000"/>
          <w:sz w:val="28"/>
        </w:rPr>
        <w:t>      265) Кен іздеушілікке арналған лицензияларды беруге өтініштерді беру және қарау қағидаларын бекіту;</w:t>
      </w:r>
    </w:p>
    <w:bookmarkEnd w:id="229"/>
    <w:p w:rsidR="00F84B59" w:rsidRDefault="00891E5A">
      <w:pPr>
        <w:spacing w:after="0"/>
      </w:pPr>
      <w:r>
        <w:rPr>
          <w:color w:val="FF0000"/>
          <w:sz w:val="28"/>
        </w:rPr>
        <w:t xml:space="preserve">      266)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30" w:name="z332"/>
      <w:r>
        <w:rPr>
          <w:color w:val="000000"/>
          <w:sz w:val="28"/>
        </w:rPr>
        <w:t>      267) Пайдалы қатты қазбаларға қатысты электрондық сатып алу жүйелерінің жұмысын жер қойнауын пайдалану жөніндегі операцияларды жүргізу кезінде пайдаланылатын тауарлар, жұмыстар мен көрсетілетін қызметтердің және оларды өндірушілер тізілімінің жұмысымен үйлестіру қағидаларын бекіту;</w:t>
      </w:r>
    </w:p>
    <w:p w:rsidR="00F84B59" w:rsidRDefault="00891E5A">
      <w:pPr>
        <w:spacing w:after="0"/>
        <w:jc w:val="both"/>
      </w:pPr>
      <w:bookmarkStart w:id="231" w:name="z333"/>
      <w:bookmarkEnd w:id="230"/>
      <w:r>
        <w:rPr>
          <w:color w:val="000000"/>
          <w:sz w:val="28"/>
        </w:rPr>
        <w:t>      268) Жер қойнауын пайдалануға берілген лицензиялар тізілімін жүргізу қағидаларын әзірлеу және бекіту;</w:t>
      </w:r>
    </w:p>
    <w:p w:rsidR="00F84B59" w:rsidRDefault="00891E5A">
      <w:pPr>
        <w:spacing w:after="0"/>
        <w:jc w:val="both"/>
      </w:pPr>
      <w:bookmarkStart w:id="232" w:name="z334"/>
      <w:bookmarkEnd w:id="231"/>
      <w:r>
        <w:rPr>
          <w:color w:val="000000"/>
          <w:sz w:val="28"/>
        </w:rPr>
        <w:t>      269) ең төменгі рейтинг бағаларын айқындау;</w:t>
      </w:r>
    </w:p>
    <w:bookmarkEnd w:id="232"/>
    <w:p w:rsidR="00F84B59" w:rsidRDefault="00891E5A">
      <w:pPr>
        <w:spacing w:after="0"/>
      </w:pPr>
      <w:r>
        <w:rPr>
          <w:color w:val="FF0000"/>
          <w:sz w:val="28"/>
        </w:rPr>
        <w:t xml:space="preserve">      270)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33" w:name="z336"/>
      <w:r>
        <w:rPr>
          <w:color w:val="000000"/>
          <w:sz w:val="28"/>
        </w:rPr>
        <w:t>      271) Жер қойнауын пайдаланушылардың және олардың мердігерлерінің пайдалы қатты қазбаларды өндіру жөніндегі операцияларды жүргізу кезінде пайдаланатын тауарларды, жұмыстарды және көрсетілетін қызметтерді сатып алу қағидаларын бекіту;</w:t>
      </w:r>
    </w:p>
    <w:p w:rsidR="00F84B59" w:rsidRDefault="00891E5A">
      <w:pPr>
        <w:spacing w:after="0"/>
        <w:jc w:val="both"/>
      </w:pPr>
      <w:bookmarkStart w:id="234" w:name="z337"/>
      <w:bookmarkEnd w:id="233"/>
      <w:r>
        <w:rPr>
          <w:color w:val="000000"/>
          <w:sz w:val="28"/>
        </w:rPr>
        <w:t>      272) Пайдалы қатты қазбалар саласындағы уәкілетті органға тауарларды, жұмыстарды және көрсетілетін қызметтерді сатып алудың жылдық (бір қаржы жылына арналған) және орта мерзімді (бес қаржы жылына арналған) бағдарламаларын ұсыну қағидаларын бекіту;</w:t>
      </w:r>
    </w:p>
    <w:p w:rsidR="00F84B59" w:rsidRDefault="00891E5A">
      <w:pPr>
        <w:spacing w:after="0"/>
        <w:jc w:val="both"/>
      </w:pPr>
      <w:bookmarkStart w:id="235" w:name="z338"/>
      <w:bookmarkEnd w:id="234"/>
      <w:r>
        <w:rPr>
          <w:color w:val="000000"/>
          <w:sz w:val="28"/>
        </w:rPr>
        <w:t>      273) Пайдалы қатты қазбаларды барлау немесе өндіру жөніндегі операцияларды жүргізу үшін жер қойнауы учаскелері бойынша аукцион өткізу қағидаларын әзірлеу және бекіту;</w:t>
      </w:r>
    </w:p>
    <w:p w:rsidR="00F84B59" w:rsidRDefault="00891E5A">
      <w:pPr>
        <w:spacing w:after="0"/>
        <w:jc w:val="both"/>
      </w:pPr>
      <w:bookmarkStart w:id="236" w:name="z339"/>
      <w:bookmarkEnd w:id="235"/>
      <w:r>
        <w:rPr>
          <w:color w:val="000000"/>
          <w:sz w:val="28"/>
        </w:rPr>
        <w:t>      274) аукцион өткізу жөніндегі конкурстық комиссияның құрамын бекіту;</w:t>
      </w:r>
    </w:p>
    <w:p w:rsidR="00F84B59" w:rsidRDefault="00891E5A">
      <w:pPr>
        <w:spacing w:after="0"/>
        <w:jc w:val="both"/>
      </w:pPr>
      <w:bookmarkStart w:id="237" w:name="z340"/>
      <w:bookmarkEnd w:id="236"/>
      <w:r>
        <w:rPr>
          <w:color w:val="000000"/>
          <w:sz w:val="28"/>
        </w:rPr>
        <w:t>      275) Қазақстан Республикасының атынан пайдалы қатты қазбаларды қайта өңдеу туралы келісім жасасу;</w:t>
      </w:r>
    </w:p>
    <w:p w:rsidR="00F84B59" w:rsidRDefault="00891E5A">
      <w:pPr>
        <w:spacing w:after="0"/>
        <w:jc w:val="both"/>
      </w:pPr>
      <w:bookmarkStart w:id="238" w:name="z341"/>
      <w:bookmarkEnd w:id="237"/>
      <w:r>
        <w:rPr>
          <w:color w:val="000000"/>
          <w:sz w:val="28"/>
        </w:rPr>
        <w:t>      276) пайдалы қатты қазбаларды қайта өңдеу туралы келісім жобасына құқықтық және экономикалық сараптамалар жүргізуді ұйымдастыру;</w:t>
      </w:r>
    </w:p>
    <w:p w:rsidR="00F84B59" w:rsidRDefault="00891E5A">
      <w:pPr>
        <w:spacing w:after="0"/>
        <w:jc w:val="both"/>
      </w:pPr>
      <w:bookmarkStart w:id="239" w:name="z342"/>
      <w:bookmarkEnd w:id="238"/>
      <w:r>
        <w:rPr>
          <w:color w:val="000000"/>
          <w:sz w:val="28"/>
        </w:rPr>
        <w:lastRenderedPageBreak/>
        <w:t>      277) жер қойнауын пайдалануға арналған лицензия беру, қайта ресімдеу, кері қайтарып алу;</w:t>
      </w:r>
    </w:p>
    <w:p w:rsidR="00F84B59" w:rsidRDefault="00891E5A">
      <w:pPr>
        <w:spacing w:after="0"/>
        <w:jc w:val="both"/>
      </w:pPr>
      <w:bookmarkStart w:id="240" w:name="z343"/>
      <w:bookmarkEnd w:id="239"/>
      <w:r>
        <w:rPr>
          <w:color w:val="000000"/>
          <w:sz w:val="28"/>
        </w:rPr>
        <w:t>      278) ұстап тұру мәртебесі жөніндегі жұмыстар бағдарламасын келісу;</w:t>
      </w:r>
    </w:p>
    <w:p w:rsidR="00F84B59" w:rsidRDefault="00891E5A">
      <w:pPr>
        <w:spacing w:after="0"/>
        <w:jc w:val="both"/>
      </w:pPr>
      <w:bookmarkStart w:id="241" w:name="z344"/>
      <w:bookmarkEnd w:id="240"/>
      <w:r>
        <w:rPr>
          <w:color w:val="000000"/>
          <w:sz w:val="28"/>
        </w:rPr>
        <w:t>      279) аукцион өткізу туралы шешім қабылдау және жер қойнауын пайдалану құқығы аукционға шығарылатын жер қойнауы учаскесінің шекараларын айқындау;</w:t>
      </w:r>
    </w:p>
    <w:p w:rsidR="00F84B59" w:rsidRDefault="00891E5A">
      <w:pPr>
        <w:spacing w:after="0"/>
        <w:jc w:val="both"/>
      </w:pPr>
      <w:bookmarkStart w:id="242" w:name="z345"/>
      <w:bookmarkEnd w:id="241"/>
      <w:r>
        <w:rPr>
          <w:color w:val="000000"/>
          <w:sz w:val="28"/>
        </w:rPr>
        <w:t>      280) сараптама комиссиясы ұсынымдарының негізінде жер қойнауын пайдалануға арналған келісімшартқа өзгерістер мен толықтырулар енгізуден бас тарту немесе жер қойнауын пайдалануға арналған келісімшартқа өзгерістер мен толықтырулар енгізу жөнінде келіссөздер бастау туралы шешім шығару;</w:t>
      </w:r>
    </w:p>
    <w:bookmarkEnd w:id="242"/>
    <w:p w:rsidR="00F84B59" w:rsidRDefault="00891E5A">
      <w:pPr>
        <w:spacing w:after="0"/>
      </w:pPr>
      <w:r>
        <w:rPr>
          <w:color w:val="FF0000"/>
          <w:sz w:val="28"/>
        </w:rPr>
        <w:t xml:space="preserve">      281)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243" w:name="z347"/>
      <w:r>
        <w:rPr>
          <w:color w:val="000000"/>
          <w:sz w:val="28"/>
        </w:rPr>
        <w:t>      282) жер қойнауын пайдалануға арналған келісімшарт, пайдалы қатты қазбаларды барлауға арналған лицензия немесе өндіруге арналған лицензия негізінде туындаған жер қойнауын пайдалану құқығының (жер қойнауын пайдалану құқығындағы үлестің) ауысуына, сондай-ақ жер қойнауын пайдалану құқығымен байланысты объектілердің ауысуына рұқсат беру;</w:t>
      </w:r>
    </w:p>
    <w:p w:rsidR="00F84B59" w:rsidRDefault="00891E5A">
      <w:pPr>
        <w:spacing w:after="0"/>
        <w:jc w:val="both"/>
      </w:pPr>
      <w:bookmarkStart w:id="244" w:name="z348"/>
      <w:bookmarkEnd w:id="243"/>
      <w:r>
        <w:rPr>
          <w:color w:val="000000"/>
          <w:sz w:val="28"/>
        </w:rPr>
        <w:t>      283) жаңа магистральдық жолдарды салу бойынша шешімдер қабылдау;</w:t>
      </w:r>
    </w:p>
    <w:p w:rsidR="00F84B59" w:rsidRDefault="00891E5A">
      <w:pPr>
        <w:spacing w:after="0"/>
        <w:jc w:val="both"/>
      </w:pPr>
      <w:bookmarkStart w:id="245" w:name="z349"/>
      <w:bookmarkEnd w:id="244"/>
      <w:r>
        <w:rPr>
          <w:color w:val="000000"/>
          <w:sz w:val="28"/>
        </w:rPr>
        <w:t>      284) магистральдық темiржол желiсiн пайдалану қағидаларын бекiту;</w:t>
      </w:r>
    </w:p>
    <w:p w:rsidR="00F84B59" w:rsidRDefault="00891E5A">
      <w:pPr>
        <w:spacing w:after="0"/>
        <w:jc w:val="both"/>
      </w:pPr>
      <w:bookmarkStart w:id="246" w:name="z350"/>
      <w:bookmarkEnd w:id="245"/>
      <w:r>
        <w:rPr>
          <w:color w:val="000000"/>
          <w:sz w:val="28"/>
        </w:rPr>
        <w:t>      285) жолаушыларды, багажды, жүк-багажды және пошта жөнелтілімдерін теміржол көлігімен тасымалдау қағидаларын бекіту;</w:t>
      </w:r>
    </w:p>
    <w:p w:rsidR="00F84B59" w:rsidRDefault="00891E5A">
      <w:pPr>
        <w:spacing w:after="0"/>
        <w:jc w:val="both"/>
      </w:pPr>
      <w:bookmarkStart w:id="247" w:name="z351"/>
      <w:bookmarkEnd w:id="246"/>
      <w:r>
        <w:rPr>
          <w:color w:val="000000"/>
          <w:sz w:val="28"/>
        </w:rPr>
        <w:t>      286) әлеуметтiк маңызы бар қатынастар бойынша жолаушылар тасымалын жүзеге асыруға байланысты тасымалдаушының шығыстарын ұзақ мерзімді субсидиялау қағидаларын бекіту;</w:t>
      </w:r>
    </w:p>
    <w:p w:rsidR="00F84B59" w:rsidRDefault="00891E5A">
      <w:pPr>
        <w:spacing w:after="0"/>
        <w:jc w:val="both"/>
      </w:pPr>
      <w:bookmarkStart w:id="248" w:name="z352"/>
      <w:bookmarkEnd w:id="247"/>
      <w:r>
        <w:rPr>
          <w:color w:val="000000"/>
          <w:sz w:val="28"/>
        </w:rPr>
        <w:t>      287) әлеуметтік маңызы бар қатынастар бойынша жолаушыларды тасымалдаушылар мен вагондар (контейнерлер) операторларының вагондарды сатып алуын кредиттеу және қаржылық лизингі кезінде сыйақы мөлшерлемесін субсидиялауға арналған үлгілік шартты бекіту;</w:t>
      </w:r>
    </w:p>
    <w:p w:rsidR="00F84B59" w:rsidRDefault="00891E5A">
      <w:pPr>
        <w:spacing w:after="0"/>
        <w:jc w:val="both"/>
      </w:pPr>
      <w:bookmarkStart w:id="249" w:name="z353"/>
      <w:bookmarkEnd w:id="248"/>
      <w:r>
        <w:rPr>
          <w:color w:val="000000"/>
          <w:sz w:val="28"/>
        </w:rPr>
        <w:t>      288) әлеуметтік маңызы бар қатынастар бойынша жолаушылар тасымалын жүзеге асыруға байланысты тасымалдаушының шығыстарын ұзақ мерзімді субсидиялауға арналған үлгілік шартты бекіту;</w:t>
      </w:r>
    </w:p>
    <w:p w:rsidR="00F84B59" w:rsidRDefault="00891E5A">
      <w:pPr>
        <w:spacing w:after="0"/>
        <w:jc w:val="both"/>
      </w:pPr>
      <w:bookmarkStart w:id="250" w:name="z354"/>
      <w:bookmarkEnd w:id="249"/>
      <w:r>
        <w:rPr>
          <w:color w:val="000000"/>
          <w:sz w:val="28"/>
        </w:rPr>
        <w:t xml:space="preserve">      289) әлеуметтік маңызы бар қатынастар бойынша жолаушылар тасымалын жүзеге асыруға байланысты тасымалдаушының шығыстарын ұзақ мерзімді субсидиялауға арналған шарт заңнамаға сәйкес бұзылған жағдайда әлеуметтік маңызы бар қатынастар бойынша жолаушылар тасымалын жүзеге асыратын және кредиттік қаражатты қайтару мен жолаушылар вагондарын сатып алуға берілетін қаржылық лизингті төлеу міндеттемелерін орындауды қамтамасыз ететін жаңа тасымалдаушыны айқындау; 290) Қазақстан Республикасының </w:t>
      </w:r>
      <w:r>
        <w:rPr>
          <w:color w:val="000000"/>
          <w:sz w:val="28"/>
        </w:rPr>
        <w:lastRenderedPageBreak/>
        <w:t>заңнамасына сәйкес әлеуметтік маңызы бар қатынастар бойынша жолаушылар тасымалын жүзеге асыруға байланысты тасымалдаушының шығыстарын ұзақ мерзімді субсидиялау бойынша шарт жасасу;</w:t>
      </w:r>
    </w:p>
    <w:p w:rsidR="00F84B59" w:rsidRDefault="00891E5A">
      <w:pPr>
        <w:spacing w:after="0"/>
        <w:jc w:val="both"/>
      </w:pPr>
      <w:bookmarkStart w:id="251" w:name="z355"/>
      <w:bookmarkEnd w:id="250"/>
      <w:r>
        <w:rPr>
          <w:color w:val="000000"/>
          <w:sz w:val="28"/>
        </w:rPr>
        <w:t>      291) әлеуметтік маңызы бар облысаралық қатынастарда жолаушылар тасымалы бойынша көрсетілетін қызметтерге бағалардың (тарифтердің) шекті деңгейлерін белгілеу;</w:t>
      </w:r>
    </w:p>
    <w:p w:rsidR="00F84B59" w:rsidRDefault="00891E5A">
      <w:pPr>
        <w:spacing w:after="0"/>
        <w:jc w:val="both"/>
      </w:pPr>
      <w:bookmarkStart w:id="252" w:name="z356"/>
      <w:bookmarkEnd w:id="251"/>
      <w:r>
        <w:rPr>
          <w:color w:val="000000"/>
          <w:sz w:val="28"/>
        </w:rPr>
        <w:t>      292) әлеуметтік маңызы бар қатынастар бойынша жолаушыларды тасымалдаушылар мен вагондар (контейнерлер) операторларының вагондарды сатып алуын кредиттеу және олардың қаржылық лизингі кезінде сыйақы мөлшерлемесін субсидиялау қағидаларын бекіту;</w:t>
      </w:r>
    </w:p>
    <w:p w:rsidR="00F84B59" w:rsidRDefault="00891E5A">
      <w:pPr>
        <w:spacing w:after="0"/>
        <w:jc w:val="both"/>
      </w:pPr>
      <w:bookmarkStart w:id="253" w:name="z357"/>
      <w:bookmarkEnd w:id="252"/>
      <w:r>
        <w:rPr>
          <w:color w:val="000000"/>
          <w:sz w:val="28"/>
        </w:rPr>
        <w:t>      293) әлеуметтік маңызы бар қатынастар бойынша жолаушыларды тасымалдаушылар мен вагондар (контейнерлер) операторларының вагондарды сатып алуын кредиттеу және олардың қаржылық лизингі кезінде сыйақы мөлшерлемесін субсидиялау;</w:t>
      </w:r>
    </w:p>
    <w:p w:rsidR="00F84B59" w:rsidRDefault="00891E5A">
      <w:pPr>
        <w:spacing w:after="0"/>
        <w:jc w:val="both"/>
      </w:pPr>
      <w:bookmarkStart w:id="254" w:name="z358"/>
      <w:bookmarkEnd w:id="253"/>
      <w:r>
        <w:rPr>
          <w:color w:val="000000"/>
          <w:sz w:val="28"/>
        </w:rPr>
        <w:t>      294) темiржол көлiгiмен жолаушылар, багаж, жүк, жүк-багаж және пошта жөнелтiлiмдерiн тасымалдау тәртiбін және шарттарын айқындау;</w:t>
      </w:r>
    </w:p>
    <w:p w:rsidR="00F84B59" w:rsidRDefault="00891E5A">
      <w:pPr>
        <w:spacing w:after="0"/>
        <w:jc w:val="both"/>
      </w:pPr>
      <w:bookmarkStart w:id="255" w:name="z359"/>
      <w:bookmarkEnd w:id="254"/>
      <w:r>
        <w:rPr>
          <w:color w:val="000000"/>
          <w:sz w:val="28"/>
        </w:rPr>
        <w:t>      295) мемлекеттік меншік болып табылатын теміржолдар арқылы теміржол қатынасын тоқтату тәртібін белгілеу;</w:t>
      </w:r>
    </w:p>
    <w:p w:rsidR="00F84B59" w:rsidRDefault="00891E5A">
      <w:pPr>
        <w:spacing w:after="0"/>
        <w:jc w:val="both"/>
      </w:pPr>
      <w:bookmarkStart w:id="256" w:name="z360"/>
      <w:bookmarkEnd w:id="255"/>
      <w:r>
        <w:rPr>
          <w:color w:val="000000"/>
          <w:sz w:val="28"/>
        </w:rPr>
        <w:t>      296) жылжымалы құрамды және оның кепілін міндетті мемлекеттік тіркеу (қайта тіркеу) тәртібін бекіту;</w:t>
      </w:r>
    </w:p>
    <w:p w:rsidR="00F84B59" w:rsidRDefault="00891E5A">
      <w:pPr>
        <w:spacing w:after="0"/>
        <w:jc w:val="both"/>
      </w:pPr>
      <w:bookmarkStart w:id="257" w:name="z361"/>
      <w:bookmarkEnd w:id="256"/>
      <w:r>
        <w:rPr>
          <w:color w:val="000000"/>
          <w:sz w:val="28"/>
        </w:rPr>
        <w:t>      297) бюджеттік жоспарлау жөніндегі орталық уәкілетті органмен келісу бойынша темiржол көлiгiндегі мемлекеттiк бақылау қызметкерлерiн нысанды киiммен (погонсыз) қамтамасыз етудің заттай нормаларын бекіту;</w:t>
      </w:r>
    </w:p>
    <w:p w:rsidR="00F84B59" w:rsidRDefault="00891E5A">
      <w:pPr>
        <w:spacing w:after="0"/>
        <w:jc w:val="both"/>
      </w:pPr>
      <w:bookmarkStart w:id="258" w:name="z362"/>
      <w:bookmarkEnd w:id="257"/>
      <w:r>
        <w:rPr>
          <w:color w:val="000000"/>
          <w:sz w:val="28"/>
        </w:rPr>
        <w:t>      298) темiржол көлiгiмен тасымалдау кезiнде жүктердiң әскерилендiрiлген күзетiн қамтамасыз ету тәртібін айқындау;</w:t>
      </w:r>
    </w:p>
    <w:p w:rsidR="00F84B59" w:rsidRDefault="00891E5A">
      <w:pPr>
        <w:spacing w:after="0"/>
        <w:jc w:val="both"/>
      </w:pPr>
      <w:bookmarkStart w:id="259" w:name="z363"/>
      <w:bookmarkEnd w:id="258"/>
      <w:r>
        <w:rPr>
          <w:color w:val="000000"/>
          <w:sz w:val="28"/>
        </w:rPr>
        <w:t>      299) арнайы тасымалды жүзеге асыру тәртібін айқындау;</w:t>
      </w:r>
    </w:p>
    <w:p w:rsidR="00F84B59" w:rsidRDefault="00891E5A">
      <w:pPr>
        <w:spacing w:after="0"/>
        <w:jc w:val="both"/>
      </w:pPr>
      <w:bookmarkStart w:id="260" w:name="z364"/>
      <w:bookmarkEnd w:id="259"/>
      <w:r>
        <w:rPr>
          <w:color w:val="000000"/>
          <w:sz w:val="28"/>
        </w:rPr>
        <w:t>      300) магистральдық темiржол желiсiне кiретiн магистральдық жолдардың тiзбесiн бекiту;</w:t>
      </w:r>
    </w:p>
    <w:p w:rsidR="00F84B59" w:rsidRDefault="00891E5A">
      <w:pPr>
        <w:spacing w:after="0"/>
        <w:jc w:val="both"/>
      </w:pPr>
      <w:bookmarkStart w:id="261" w:name="z365"/>
      <w:bookmarkEnd w:id="260"/>
      <w:r>
        <w:rPr>
          <w:color w:val="000000"/>
          <w:sz w:val="28"/>
        </w:rPr>
        <w:t>      301)жеке және заңды тұлғалардың қаражаты есебінен салынған объектілерді магистральдық теміржол желісінің құрамына беру қағидаларын бекіту;</w:t>
      </w:r>
    </w:p>
    <w:p w:rsidR="00F84B59" w:rsidRDefault="00891E5A">
      <w:pPr>
        <w:spacing w:after="0"/>
        <w:jc w:val="both"/>
      </w:pPr>
      <w:bookmarkStart w:id="262" w:name="z366"/>
      <w:bookmarkEnd w:id="261"/>
      <w:r>
        <w:rPr>
          <w:color w:val="000000"/>
          <w:sz w:val="28"/>
        </w:rPr>
        <w:t>      302) жолаушыларды облысаралық және халықаралық қатынастарда тасымалдауды ұйымдастыру қағидаларын бекіту;</w:t>
      </w:r>
    </w:p>
    <w:p w:rsidR="00F84B59" w:rsidRDefault="00891E5A">
      <w:pPr>
        <w:spacing w:after="0"/>
        <w:jc w:val="both"/>
      </w:pPr>
      <w:bookmarkStart w:id="263" w:name="z367"/>
      <w:bookmarkEnd w:id="262"/>
      <w:r>
        <w:rPr>
          <w:color w:val="000000"/>
          <w:sz w:val="28"/>
        </w:rPr>
        <w:t>      303) темiржол көлiгiндегi қауiпсiздiк қағидаларын бекiту;</w:t>
      </w:r>
    </w:p>
    <w:p w:rsidR="00F84B59" w:rsidRDefault="00891E5A">
      <w:pPr>
        <w:spacing w:after="0"/>
        <w:jc w:val="both"/>
      </w:pPr>
      <w:bookmarkStart w:id="264" w:name="z368"/>
      <w:bookmarkEnd w:id="263"/>
      <w:r>
        <w:rPr>
          <w:color w:val="000000"/>
          <w:sz w:val="28"/>
        </w:rPr>
        <w:t>      304) жол жүру құжаттарын (билеттерін) сатуды ұйымдастыру кезінде жолаушылар тасымалын басқарудың автоматтандырылған жүйесіне қол жеткізу және өзара технологиялық іс-қимыл жасау қағидаларын бекіту;</w:t>
      </w:r>
    </w:p>
    <w:p w:rsidR="00F84B59" w:rsidRDefault="00891E5A">
      <w:pPr>
        <w:spacing w:after="0"/>
        <w:jc w:val="both"/>
      </w:pPr>
      <w:bookmarkStart w:id="265" w:name="z369"/>
      <w:bookmarkEnd w:id="264"/>
      <w:r>
        <w:rPr>
          <w:color w:val="000000"/>
          <w:sz w:val="28"/>
        </w:rPr>
        <w:lastRenderedPageBreak/>
        <w:t>      305) темiржол көлiгiнiң қауiптiлiгi жоғары аймақтарда жолаушылардың, азаматтардың болуы және объектiлерді орналастыру, оларда жұмыс жүргiзу, темiржолдар арқылы жүру және өту қағидаларын бекiту;</w:t>
      </w:r>
    </w:p>
    <w:p w:rsidR="00F84B59" w:rsidRDefault="00891E5A">
      <w:pPr>
        <w:spacing w:after="0"/>
        <w:jc w:val="both"/>
      </w:pPr>
      <w:bookmarkStart w:id="266" w:name="z370"/>
      <w:bookmarkEnd w:id="265"/>
      <w:r>
        <w:rPr>
          <w:color w:val="000000"/>
          <w:sz w:val="28"/>
        </w:rPr>
        <w:t>      306) шығыстары бюджет қаражаты есебінен ұзақ мерзімді субсидиялануға жататын әлеуметтік маңызы бар қатынастар бойынша жолаушылар тасымалын жүзеге асыратын тасымалдаушыларды айқындау бойынша ашық тендер негізінде конкурс өткізу қағидаларын бекіту;</w:t>
      </w:r>
    </w:p>
    <w:p w:rsidR="00F84B59" w:rsidRDefault="00891E5A">
      <w:pPr>
        <w:spacing w:after="0"/>
        <w:jc w:val="both"/>
      </w:pPr>
      <w:bookmarkStart w:id="267" w:name="z371"/>
      <w:bookmarkEnd w:id="266"/>
      <w:r>
        <w:rPr>
          <w:color w:val="000000"/>
          <w:sz w:val="28"/>
        </w:rPr>
        <w:t>      307) теміржол вокзалдары қызметін ұйымдастыру қағидаларын бекіту;</w:t>
      </w:r>
    </w:p>
    <w:p w:rsidR="00F84B59" w:rsidRDefault="00891E5A">
      <w:pPr>
        <w:spacing w:after="0"/>
        <w:jc w:val="both"/>
      </w:pPr>
      <w:bookmarkStart w:id="268" w:name="z372"/>
      <w:bookmarkEnd w:id="267"/>
      <w:r>
        <w:rPr>
          <w:color w:val="000000"/>
          <w:sz w:val="28"/>
        </w:rPr>
        <w:t>      308) теміржол вокзалдарының класын айқындау әдістемесін бекіту;</w:t>
      </w:r>
    </w:p>
    <w:p w:rsidR="00F84B59" w:rsidRDefault="00891E5A">
      <w:pPr>
        <w:spacing w:after="0"/>
        <w:jc w:val="both"/>
      </w:pPr>
      <w:bookmarkStart w:id="269" w:name="z373"/>
      <w:bookmarkEnd w:id="268"/>
      <w:r>
        <w:rPr>
          <w:color w:val="000000"/>
          <w:sz w:val="28"/>
        </w:rPr>
        <w:t>      309) әлеуметтік маңызы бар қатынастар бойынша жолаушылар тасымалы бойынша көрсетілетін қызметтерге бағалардың (тарифтердің) шекті деңгейлерін айқындау әдістемесін бекіту;</w:t>
      </w:r>
    </w:p>
    <w:p w:rsidR="00F84B59" w:rsidRDefault="00891E5A">
      <w:pPr>
        <w:spacing w:after="0"/>
        <w:jc w:val="both"/>
      </w:pPr>
      <w:bookmarkStart w:id="270" w:name="z374"/>
      <w:bookmarkEnd w:id="269"/>
      <w:r>
        <w:rPr>
          <w:color w:val="000000"/>
          <w:sz w:val="28"/>
        </w:rPr>
        <w:t>      310) әлеуметтік маңызы бар қатынастар бойынша жолаушылар тасымалын жүзеге асыратын тасымалдаушылардың шығыстарын субсидиялау көлемдерін айқындау әдістемесін бекіту;</w:t>
      </w:r>
    </w:p>
    <w:p w:rsidR="00F84B59" w:rsidRDefault="00891E5A">
      <w:pPr>
        <w:spacing w:after="0"/>
        <w:jc w:val="both"/>
      </w:pPr>
      <w:bookmarkStart w:id="271" w:name="z375"/>
      <w:bookmarkEnd w:id="270"/>
      <w:r>
        <w:rPr>
          <w:color w:val="000000"/>
          <w:sz w:val="28"/>
        </w:rPr>
        <w:t>      311) тасымалдауды жүзеге асыру кезінде Ұлттық теміржол компаниясы мен тасымалдаушылардың мемлекеттік органдармен өзара іс-қимыл жасау тәртібін айқындау;</w:t>
      </w:r>
    </w:p>
    <w:p w:rsidR="00F84B59" w:rsidRDefault="00891E5A">
      <w:pPr>
        <w:spacing w:after="0"/>
        <w:jc w:val="both"/>
      </w:pPr>
      <w:bookmarkStart w:id="272" w:name="z376"/>
      <w:bookmarkEnd w:id="271"/>
      <w:r>
        <w:rPr>
          <w:color w:val="000000"/>
          <w:sz w:val="28"/>
        </w:rPr>
        <w:t>      312) теміржол көлігін техникалық пайдалану қағидаларын бекіту;</w:t>
      </w:r>
    </w:p>
    <w:p w:rsidR="00F84B59" w:rsidRDefault="00891E5A">
      <w:pPr>
        <w:spacing w:after="0"/>
        <w:jc w:val="both"/>
      </w:pPr>
      <w:bookmarkStart w:id="273" w:name="z377"/>
      <w:bookmarkEnd w:id="272"/>
      <w:r>
        <w:rPr>
          <w:color w:val="000000"/>
          <w:sz w:val="28"/>
        </w:rPr>
        <w:t>      313) әлеуметтік маңызы бар облысаралық жолаушылар қатынастарының тізбесін айқындау;</w:t>
      </w:r>
    </w:p>
    <w:p w:rsidR="00F84B59" w:rsidRDefault="00891E5A">
      <w:pPr>
        <w:spacing w:after="0"/>
        <w:jc w:val="both"/>
      </w:pPr>
      <w:bookmarkStart w:id="274" w:name="z378"/>
      <w:bookmarkEnd w:id="273"/>
      <w:r>
        <w:rPr>
          <w:color w:val="000000"/>
          <w:sz w:val="28"/>
        </w:rPr>
        <w:t>      314) Қарулы Күштердің, басқа да әскерлер мен әскери құралымдардың механикалық көлік құралдары мен олардың тіркемелерін қоспағанда, механикалық көлік құралдары мен олардың тіркемелерін міндетті техникалық қарап-тексеруді ұйымдастыру және жүргізу қағидаларын, механикалық көлік құралдары мен олардың тіркемелерін міндетті техникалық қарап-тексеруден өткізу кезеңділігін бекіту;</w:t>
      </w:r>
    </w:p>
    <w:p w:rsidR="00F84B59" w:rsidRDefault="00891E5A">
      <w:pPr>
        <w:spacing w:after="0"/>
        <w:jc w:val="both"/>
      </w:pPr>
      <w:bookmarkStart w:id="275" w:name="z379"/>
      <w:bookmarkEnd w:id="274"/>
      <w:r>
        <w:rPr>
          <w:color w:val="000000"/>
          <w:sz w:val="28"/>
        </w:rPr>
        <w:t>      315) техникалық қарап-тексеру операторларының тізілімін жүргізу тәртібін айқындау;</w:t>
      </w:r>
    </w:p>
    <w:p w:rsidR="00F84B59" w:rsidRDefault="00891E5A">
      <w:pPr>
        <w:spacing w:after="0"/>
        <w:jc w:val="both"/>
      </w:pPr>
      <w:bookmarkStart w:id="276" w:name="z380"/>
      <w:bookmarkEnd w:id="275"/>
      <w:r>
        <w:rPr>
          <w:color w:val="000000"/>
          <w:sz w:val="28"/>
        </w:rPr>
        <w:t>      316) міндетті техникалық қарап-тексеру жүргізу бойынша қызметтер құнын айқындау әдістемесін бекіту;</w:t>
      </w:r>
    </w:p>
    <w:p w:rsidR="00F84B59" w:rsidRDefault="00891E5A">
      <w:pPr>
        <w:spacing w:after="0"/>
        <w:jc w:val="both"/>
      </w:pPr>
      <w:bookmarkStart w:id="277" w:name="z381"/>
      <w:bookmarkEnd w:id="276"/>
      <w:r>
        <w:rPr>
          <w:color w:val="000000"/>
          <w:sz w:val="28"/>
        </w:rPr>
        <w:t>      317) авариялар мен апаттар кезіндегі шұғыл шақыру жүйесі операторының функцияларын жүзеге асыратын заңды тұлғаны айқындау;</w:t>
      </w:r>
    </w:p>
    <w:p w:rsidR="00F84B59" w:rsidRDefault="00891E5A">
      <w:pPr>
        <w:spacing w:after="0"/>
        <w:jc w:val="both"/>
      </w:pPr>
      <w:bookmarkStart w:id="278" w:name="z382"/>
      <w:bookmarkEnd w:id="277"/>
      <w:r>
        <w:rPr>
          <w:color w:val="000000"/>
          <w:sz w:val="28"/>
        </w:rPr>
        <w:t>      318) авариялар мен апаттар кезіндегі шұғыл шақыру жүйесін ұйымдастыру және пайдалану қағидаларын бекіту;</w:t>
      </w:r>
    </w:p>
    <w:p w:rsidR="00F84B59" w:rsidRDefault="00891E5A">
      <w:pPr>
        <w:spacing w:after="0"/>
        <w:jc w:val="both"/>
      </w:pPr>
      <w:bookmarkStart w:id="279" w:name="z383"/>
      <w:bookmarkEnd w:id="278"/>
      <w:r>
        <w:rPr>
          <w:color w:val="000000"/>
          <w:sz w:val="28"/>
        </w:rPr>
        <w:t>      319) автомобиль көлігімен жолаушылар мен багажды тасымалдау қағидаларын бекіту;</w:t>
      </w:r>
    </w:p>
    <w:p w:rsidR="00F84B59" w:rsidRDefault="00891E5A">
      <w:pPr>
        <w:spacing w:after="0"/>
        <w:jc w:val="both"/>
      </w:pPr>
      <w:bookmarkStart w:id="280" w:name="z384"/>
      <w:bookmarkEnd w:id="279"/>
      <w:r>
        <w:rPr>
          <w:color w:val="000000"/>
          <w:sz w:val="28"/>
        </w:rPr>
        <w:lastRenderedPageBreak/>
        <w:t>      320) жүргiзушiлердiң еңбегi мен тынығуын ұйымдастыру, сондай-ақ тахографтарды қолдану қағидаларын бекіту;</w:t>
      </w:r>
    </w:p>
    <w:p w:rsidR="00F84B59" w:rsidRDefault="00891E5A">
      <w:pPr>
        <w:spacing w:after="0"/>
        <w:jc w:val="both"/>
      </w:pPr>
      <w:bookmarkStart w:id="281" w:name="z385"/>
      <w:bookmarkEnd w:id="280"/>
      <w:r>
        <w:rPr>
          <w:color w:val="000000"/>
          <w:sz w:val="28"/>
        </w:rPr>
        <w:t>      321) әлеуметтік маңызы бар жолаушылар тасымалын жүзеге асыруға байланысты тасымалдаушылардың шығындарын бюджет қаражаты есебінен субсидиялау қағидаларын бекіту;</w:t>
      </w:r>
    </w:p>
    <w:p w:rsidR="00F84B59" w:rsidRDefault="00891E5A">
      <w:pPr>
        <w:spacing w:after="0"/>
        <w:jc w:val="both"/>
      </w:pPr>
      <w:bookmarkStart w:id="282" w:name="z386"/>
      <w:bookmarkEnd w:id="281"/>
      <w:r>
        <w:rPr>
          <w:color w:val="000000"/>
          <w:sz w:val="28"/>
        </w:rPr>
        <w:t>      322) автомобиль көлігімен жүктерді тасымалдау қағидаларын бекіту;</w:t>
      </w:r>
    </w:p>
    <w:p w:rsidR="00F84B59" w:rsidRDefault="00891E5A">
      <w:pPr>
        <w:spacing w:after="0"/>
        <w:jc w:val="both"/>
      </w:pPr>
      <w:bookmarkStart w:id="283" w:name="z387"/>
      <w:bookmarkEnd w:id="282"/>
      <w:r>
        <w:rPr>
          <w:color w:val="000000"/>
          <w:sz w:val="28"/>
        </w:rPr>
        <w:t>      323) автомобиль көлігімен қауіпті жүктерді тасымалдау қағидаларын бекіту;</w:t>
      </w:r>
    </w:p>
    <w:p w:rsidR="00F84B59" w:rsidRDefault="00891E5A">
      <w:pPr>
        <w:spacing w:after="0"/>
        <w:jc w:val="both"/>
      </w:pPr>
      <w:bookmarkStart w:id="284" w:name="z388"/>
      <w:bookmarkEnd w:id="283"/>
      <w:r>
        <w:rPr>
          <w:color w:val="000000"/>
          <w:sz w:val="28"/>
        </w:rPr>
        <w:t>      324) автокөлiк құралдарын техникалық пайдалану қағидаларын бекiту;</w:t>
      </w:r>
    </w:p>
    <w:p w:rsidR="00F84B59" w:rsidRDefault="00891E5A">
      <w:pPr>
        <w:spacing w:after="0"/>
        <w:jc w:val="both"/>
      </w:pPr>
      <w:bookmarkStart w:id="285" w:name="z389"/>
      <w:bookmarkEnd w:id="284"/>
      <w:r>
        <w:rPr>
          <w:color w:val="000000"/>
          <w:sz w:val="28"/>
        </w:rPr>
        <w:t>      325) Қазақстан Республикасының халықаралық қатынастағы автомобиль тасымалында рұқсат беру жүйесін қолдану қағидаларын бекіту;</w:t>
      </w:r>
    </w:p>
    <w:p w:rsidR="00F84B59" w:rsidRDefault="00891E5A">
      <w:pPr>
        <w:spacing w:after="0"/>
        <w:jc w:val="both"/>
      </w:pPr>
      <w:bookmarkStart w:id="286" w:name="z390"/>
      <w:bookmarkEnd w:id="285"/>
      <w:r>
        <w:rPr>
          <w:color w:val="000000"/>
          <w:sz w:val="28"/>
        </w:rPr>
        <w:t>      326) бюджеттік жоспарлау жөніндегі орталық уәкілетті органмен келісу бойынша автомобиль көлiгi саласында мемлекеттiк бақылауды жүзеге асыратын уәкiлеттi органның лауазымды адамдарын нысанды киiммен (погонсыз) қамтамасыз етудің заттай нормаларын бекіту;</w:t>
      </w:r>
    </w:p>
    <w:p w:rsidR="00F84B59" w:rsidRDefault="00891E5A">
      <w:pPr>
        <w:spacing w:after="0"/>
        <w:jc w:val="both"/>
      </w:pPr>
      <w:bookmarkStart w:id="287" w:name="z391"/>
      <w:bookmarkEnd w:id="286"/>
      <w:r>
        <w:rPr>
          <w:color w:val="000000"/>
          <w:sz w:val="28"/>
        </w:rPr>
        <w:t>      327) Қазақстан Республикасының аумағында ірi көлемдi және ауыр салмақты жүктердiң тасымалын ұйымдастыру және оны жүзеге асыру тәртібін бекіту;</w:t>
      </w:r>
    </w:p>
    <w:p w:rsidR="00F84B59" w:rsidRDefault="00891E5A">
      <w:pPr>
        <w:spacing w:after="0"/>
        <w:jc w:val="both"/>
      </w:pPr>
      <w:bookmarkStart w:id="288" w:name="z392"/>
      <w:bookmarkEnd w:id="287"/>
      <w:r>
        <w:rPr>
          <w:color w:val="000000"/>
          <w:sz w:val="28"/>
        </w:rPr>
        <w:t>      328) төтенше жағдайларды жоюға тасымалдаушыларды тарту тәртiбiн айқындау;</w:t>
      </w:r>
    </w:p>
    <w:p w:rsidR="00F84B59" w:rsidRDefault="00891E5A">
      <w:pPr>
        <w:spacing w:after="0"/>
        <w:jc w:val="both"/>
      </w:pPr>
      <w:bookmarkStart w:id="289" w:name="z393"/>
      <w:bookmarkEnd w:id="288"/>
      <w:r>
        <w:rPr>
          <w:color w:val="000000"/>
          <w:sz w:val="28"/>
        </w:rPr>
        <w:t>      329) жолаушылар мен багажды автомобильмен тұрақты тасымалдауды ұйымдастырудың үлгі шартын бекіту;</w:t>
      </w:r>
    </w:p>
    <w:p w:rsidR="00F84B59" w:rsidRDefault="00891E5A">
      <w:pPr>
        <w:spacing w:after="0"/>
        <w:jc w:val="both"/>
      </w:pPr>
      <w:bookmarkStart w:id="290" w:name="z394"/>
      <w:bookmarkEnd w:id="289"/>
      <w:r>
        <w:rPr>
          <w:color w:val="000000"/>
          <w:sz w:val="28"/>
        </w:rPr>
        <w:t>      330) Қазақстан Республикасының автомобиль жолдарымен жүруге арналған автокөлік құралдарының жол берілетін параметрлерін бекіту;</w:t>
      </w:r>
    </w:p>
    <w:p w:rsidR="00F84B59" w:rsidRDefault="00891E5A">
      <w:pPr>
        <w:spacing w:after="0"/>
        <w:jc w:val="both"/>
      </w:pPr>
      <w:bookmarkStart w:id="291" w:name="z395"/>
      <w:bookmarkEnd w:id="290"/>
      <w:r>
        <w:rPr>
          <w:color w:val="000000"/>
          <w:sz w:val="28"/>
        </w:rPr>
        <w:t>      331) автокөлiк құралдарының Қазақстан Республикасының аумағына кiру және оның аумағынан шығу, сондай-ақ оның аумағы арқылы транзитпен жүріп өту тәртiбiн айқындау;</w:t>
      </w:r>
    </w:p>
    <w:p w:rsidR="00F84B59" w:rsidRDefault="00891E5A">
      <w:pPr>
        <w:spacing w:after="0"/>
        <w:jc w:val="both"/>
      </w:pPr>
      <w:bookmarkStart w:id="292" w:name="z396"/>
      <w:bookmarkEnd w:id="291"/>
      <w:r>
        <w:rPr>
          <w:color w:val="000000"/>
          <w:sz w:val="28"/>
        </w:rPr>
        <w:t>      332) автомобильмен тасымалдаушыларға автомобильмен халықаралық жүк тасымалын жүзеге асыруға рұқсат беру қағидаларын бекiту;</w:t>
      </w:r>
    </w:p>
    <w:p w:rsidR="00F84B59" w:rsidRDefault="00891E5A">
      <w:pPr>
        <w:spacing w:after="0"/>
        <w:jc w:val="both"/>
      </w:pPr>
      <w:bookmarkStart w:id="293" w:name="z397"/>
      <w:bookmarkEnd w:id="292"/>
      <w:r>
        <w:rPr>
          <w:color w:val="000000"/>
          <w:sz w:val="28"/>
        </w:rPr>
        <w:t>      333) Қазақстан Республикасының аумағында автокөлiк құралдарымен тасымалдауға жол берiлетiн қауiптi жүктердiң тiзбесiн бекiту;</w:t>
      </w:r>
    </w:p>
    <w:p w:rsidR="00F84B59" w:rsidRDefault="00891E5A">
      <w:pPr>
        <w:spacing w:after="0"/>
        <w:jc w:val="both"/>
      </w:pPr>
      <w:bookmarkStart w:id="294" w:name="z398"/>
      <w:bookmarkEnd w:id="293"/>
      <w:r>
        <w:rPr>
          <w:color w:val="000000"/>
          <w:sz w:val="28"/>
        </w:rPr>
        <w:t>      334) кемелер мен оларға құқықтарды мемлекеттік тіркеу қағидаларын бекіту;</w:t>
      </w:r>
    </w:p>
    <w:p w:rsidR="00F84B59" w:rsidRDefault="00891E5A">
      <w:pPr>
        <w:spacing w:after="0"/>
        <w:jc w:val="both"/>
      </w:pPr>
      <w:bookmarkStart w:id="295" w:name="z399"/>
      <w:bookmarkEnd w:id="294"/>
      <w:r>
        <w:rPr>
          <w:color w:val="000000"/>
          <w:sz w:val="28"/>
        </w:rPr>
        <w:t>      335) жолаушыларды, багажды және жүктерді тасымалдау қағидаларын бекіту;</w:t>
      </w:r>
    </w:p>
    <w:p w:rsidR="00F84B59" w:rsidRDefault="00891E5A">
      <w:pPr>
        <w:spacing w:after="0"/>
        <w:jc w:val="both"/>
      </w:pPr>
      <w:bookmarkStart w:id="296" w:name="z400"/>
      <w:bookmarkEnd w:id="295"/>
      <w:r>
        <w:rPr>
          <w:color w:val="000000"/>
          <w:sz w:val="28"/>
        </w:rPr>
        <w:t>      336) кеме жүргізушілерді шағын көлемді кемені басқару құқығына аттестаттау қағидаларын бекіту;</w:t>
      </w:r>
    </w:p>
    <w:p w:rsidR="00F84B59" w:rsidRDefault="00891E5A">
      <w:pPr>
        <w:spacing w:after="0"/>
        <w:jc w:val="both"/>
      </w:pPr>
      <w:bookmarkStart w:id="297" w:name="z401"/>
      <w:bookmarkEnd w:id="296"/>
      <w:r>
        <w:rPr>
          <w:color w:val="000000"/>
          <w:sz w:val="28"/>
        </w:rPr>
        <w:t>      337) азаматтық әуе кемелерімен тасымалдауға арналған қауіпті жүктердің тізбесін бекiту;</w:t>
      </w:r>
    </w:p>
    <w:p w:rsidR="00F84B59" w:rsidRDefault="00891E5A">
      <w:pPr>
        <w:spacing w:after="0"/>
        <w:jc w:val="both"/>
      </w:pPr>
      <w:bookmarkStart w:id="298" w:name="z402"/>
      <w:bookmarkEnd w:id="297"/>
      <w:r>
        <w:rPr>
          <w:color w:val="000000"/>
          <w:sz w:val="28"/>
        </w:rPr>
        <w:t>      338) Ұлттық теңіз тасымалдаушысы туралы ережені бекіту;</w:t>
      </w:r>
    </w:p>
    <w:p w:rsidR="00F84B59" w:rsidRDefault="00891E5A">
      <w:pPr>
        <w:spacing w:after="0"/>
        <w:jc w:val="both"/>
      </w:pPr>
      <w:bookmarkStart w:id="299" w:name="z403"/>
      <w:bookmarkEnd w:id="298"/>
      <w:r>
        <w:rPr>
          <w:color w:val="000000"/>
          <w:sz w:val="28"/>
        </w:rPr>
        <w:lastRenderedPageBreak/>
        <w:t>      339) теңіз портының мiндеттi түрде көрсететін қызметтерінің тiзбесiн айқындау;</w:t>
      </w:r>
    </w:p>
    <w:p w:rsidR="00F84B59" w:rsidRDefault="00891E5A">
      <w:pPr>
        <w:spacing w:after="0"/>
        <w:jc w:val="both"/>
      </w:pPr>
      <w:bookmarkStart w:id="300" w:name="z404"/>
      <w:bookmarkEnd w:id="299"/>
      <w:r>
        <w:rPr>
          <w:color w:val="000000"/>
          <w:sz w:val="28"/>
        </w:rPr>
        <w:t>      340) ішкі су жолдарымен жүзу қағидаларын бекіту;</w:t>
      </w:r>
    </w:p>
    <w:p w:rsidR="00F84B59" w:rsidRDefault="00891E5A">
      <w:pPr>
        <w:spacing w:after="0"/>
        <w:jc w:val="both"/>
      </w:pPr>
      <w:bookmarkStart w:id="301" w:name="z405"/>
      <w:bookmarkEnd w:id="300"/>
      <w:r>
        <w:rPr>
          <w:color w:val="000000"/>
          <w:sz w:val="28"/>
        </w:rPr>
        <w:t>      341) кәсіби диплом үлгілерін, кәсіби дипломның растамасын, теңізшілерге диплом беру қағидаларын бекіту;</w:t>
      </w:r>
    </w:p>
    <w:p w:rsidR="00F84B59" w:rsidRDefault="00891E5A">
      <w:pPr>
        <w:spacing w:after="0"/>
        <w:jc w:val="both"/>
      </w:pPr>
      <w:bookmarkStart w:id="302" w:name="z406"/>
      <w:bookmarkEnd w:id="301"/>
      <w:r>
        <w:rPr>
          <w:color w:val="000000"/>
          <w:sz w:val="28"/>
        </w:rPr>
        <w:t>      342) теңіздегі кеме қатынасы аясында навигация және байланыс саласында қызметтер көрсету жөніндегі уәкілетті ұйымды айқындау;</w:t>
      </w:r>
    </w:p>
    <w:p w:rsidR="00F84B59" w:rsidRDefault="00891E5A">
      <w:pPr>
        <w:spacing w:after="0"/>
        <w:jc w:val="both"/>
      </w:pPr>
      <w:bookmarkStart w:id="303" w:name="z407"/>
      <w:bookmarkEnd w:id="302"/>
      <w:r>
        <w:rPr>
          <w:color w:val="000000"/>
          <w:sz w:val="28"/>
        </w:rPr>
        <w:t>      343) теңізде жүзу кітапшасының үлгісін, оны ресімдеу және беру тәртібін бекіту;</w:t>
      </w:r>
    </w:p>
    <w:p w:rsidR="00F84B59" w:rsidRDefault="00891E5A">
      <w:pPr>
        <w:spacing w:after="0"/>
        <w:jc w:val="both"/>
      </w:pPr>
      <w:bookmarkStart w:id="304" w:name="z408"/>
      <w:bookmarkEnd w:id="303"/>
      <w:r>
        <w:rPr>
          <w:color w:val="000000"/>
          <w:sz w:val="28"/>
        </w:rPr>
        <w:t>      344) шет мемлекеттiң туын көтерiп жүзетiн кемені Каспий теңізінің қазақстандық секторында пайдалануға рұқсат беру қағидаларын бекіту;</w:t>
      </w:r>
    </w:p>
    <w:p w:rsidR="00F84B59" w:rsidRDefault="00891E5A">
      <w:pPr>
        <w:spacing w:after="0"/>
        <w:jc w:val="both"/>
      </w:pPr>
      <w:bookmarkStart w:id="305" w:name="z409"/>
      <w:bookmarkEnd w:id="304"/>
      <w:r>
        <w:rPr>
          <w:color w:val="000000"/>
          <w:sz w:val="28"/>
        </w:rPr>
        <w:t>      345) теңiз көлiгi, теңіз оқу-тренажер орталықтары мамандарын даярлауды (қайта даярлауды) және олардың біліктілігін арттыруды жүзеге асыратын бiлiм беру ұйымдарын куәландыру жөнiндегi уәкiлеттi ұйымды айқындау;</w:t>
      </w:r>
    </w:p>
    <w:p w:rsidR="00F84B59" w:rsidRDefault="00891E5A">
      <w:pPr>
        <w:spacing w:after="0"/>
        <w:jc w:val="both"/>
      </w:pPr>
      <w:bookmarkStart w:id="306" w:name="z410"/>
      <w:bookmarkEnd w:id="305"/>
      <w:r>
        <w:rPr>
          <w:color w:val="000000"/>
          <w:sz w:val="28"/>
        </w:rPr>
        <w:t>      346) Қазақстан Республикасының теңізшісі жеке куәлігінің, кәсіби дипломдардың, кәсіби дипломдарды растаудың, жеңілдік рұқсаттарының, теңізде жүзу кітапшаларының тізілімдерін жүргізу тәртібін бекіту;</w:t>
      </w:r>
    </w:p>
    <w:p w:rsidR="00F84B59" w:rsidRDefault="00891E5A">
      <w:pPr>
        <w:spacing w:after="0"/>
        <w:jc w:val="both"/>
      </w:pPr>
      <w:bookmarkStart w:id="307" w:name="z411"/>
      <w:bookmarkEnd w:id="306"/>
      <w:r>
        <w:rPr>
          <w:color w:val="000000"/>
          <w:sz w:val="28"/>
        </w:rPr>
        <w:t>      347) денсаулық сақтау саласындағы уәкілетті органмен келісу бойынша кеме экипажы мүшелерін медициналық қарап-тексеру қағидаларын, олардың денсаулығы мен дене жарамдылығына қойылатын талаптарды, сондай-ақ медициналық қорытындының нысанын бекіту;</w:t>
      </w:r>
    </w:p>
    <w:p w:rsidR="00F84B59" w:rsidRDefault="00891E5A">
      <w:pPr>
        <w:spacing w:after="0"/>
        <w:jc w:val="both"/>
      </w:pPr>
      <w:bookmarkStart w:id="308" w:name="z412"/>
      <w:bookmarkEnd w:id="307"/>
      <w:r>
        <w:rPr>
          <w:color w:val="000000"/>
          <w:sz w:val="28"/>
        </w:rPr>
        <w:t>      348) теңiз көлiгi, теңіз оқу-тренажер орталықтары мамандарын даярлауды (қайта даярлауды) және олардың біліктілігін арттыруды жүзеге асыратын білім беру ұйымдарын куәландыру қағидаларын және оларға қойылатын талаптарды бекіту;</w:t>
      </w:r>
    </w:p>
    <w:p w:rsidR="00F84B59" w:rsidRDefault="00891E5A">
      <w:pPr>
        <w:spacing w:after="0"/>
        <w:jc w:val="both"/>
      </w:pPr>
      <w:bookmarkStart w:id="309" w:name="z413"/>
      <w:bookmarkEnd w:id="308"/>
      <w:r>
        <w:rPr>
          <w:color w:val="000000"/>
          <w:sz w:val="28"/>
        </w:rPr>
        <w:t>      349) теңiз көлiгi, теңіз оқу-тренажер орталықтары мамандарын даярлауды (қайта даярлауды) және олардың біліктілігін арттыруды жүзеге асыратын білім беру ұйымдарын куәландыру жөніндегі уәкілетті ұйымды айқындау қағидаларын бекіту;</w:t>
      </w:r>
    </w:p>
    <w:p w:rsidR="00F84B59" w:rsidRDefault="00891E5A">
      <w:pPr>
        <w:spacing w:after="0"/>
        <w:jc w:val="both"/>
      </w:pPr>
      <w:bookmarkStart w:id="310" w:name="z414"/>
      <w:bookmarkEnd w:id="309"/>
      <w:r>
        <w:rPr>
          <w:color w:val="000000"/>
          <w:sz w:val="28"/>
        </w:rPr>
        <w:t>      350) білім беру саласындағы уәкілетті органмен келісу бойынша су көлігі саласындағы мамандықтар бойынша үлгілік оқу бағдарламаларын бекіту;</w:t>
      </w:r>
    </w:p>
    <w:p w:rsidR="00F84B59" w:rsidRDefault="00891E5A">
      <w:pPr>
        <w:spacing w:after="0"/>
        <w:jc w:val="both"/>
      </w:pPr>
      <w:bookmarkStart w:id="311" w:name="z415"/>
      <w:bookmarkEnd w:id="310"/>
      <w:r>
        <w:rPr>
          <w:color w:val="000000"/>
          <w:sz w:val="28"/>
        </w:rPr>
        <w:t>      351) навигациялық орталықтың көрсететін қызметтерін пайдалану тарифтерін (бағасын) бекіту;</w:t>
      </w:r>
    </w:p>
    <w:p w:rsidR="00F84B59" w:rsidRDefault="00891E5A">
      <w:pPr>
        <w:spacing w:after="0"/>
        <w:jc w:val="both"/>
      </w:pPr>
      <w:bookmarkStart w:id="312" w:name="z416"/>
      <w:bookmarkEnd w:id="311"/>
      <w:r>
        <w:rPr>
          <w:color w:val="000000"/>
          <w:sz w:val="28"/>
        </w:rPr>
        <w:t xml:space="preserve">      352) табиғи монополиялар саласында басшылықты жүзеге асыратын мемлекеттiк органмен бірлесіп, тарифтерді (бағаларды, алымдар мөлшерлемелерін) немесе олардың шекті деңгейлерін бекіту кезінде ескерілетін </w:t>
      </w:r>
      <w:r>
        <w:rPr>
          <w:color w:val="000000"/>
          <w:sz w:val="28"/>
        </w:rPr>
        <w:lastRenderedPageBreak/>
        <w:t>порттар саласындағы табиғи монополиялар субъектілерінің инвестициялық бағдарламаларын (жобаларын) бекіту;</w:t>
      </w:r>
    </w:p>
    <w:p w:rsidR="00F84B59" w:rsidRDefault="00891E5A">
      <w:pPr>
        <w:spacing w:after="0"/>
        <w:jc w:val="both"/>
      </w:pPr>
      <w:bookmarkStart w:id="313" w:name="z417"/>
      <w:bookmarkEnd w:id="312"/>
      <w:r>
        <w:rPr>
          <w:color w:val="000000"/>
          <w:sz w:val="28"/>
        </w:rPr>
        <w:t>      353) порттар саласындағы табиғи монополия субъектісінің инвестициялық бағдарламасының (жобасының) орындалуы туралы ақпаратқа талдау жүргізу;</w:t>
      </w:r>
    </w:p>
    <w:p w:rsidR="00F84B59" w:rsidRDefault="00891E5A">
      <w:pPr>
        <w:spacing w:after="0"/>
        <w:jc w:val="both"/>
      </w:pPr>
      <w:bookmarkStart w:id="314" w:name="z418"/>
      <w:bookmarkEnd w:id="313"/>
      <w:r>
        <w:rPr>
          <w:color w:val="000000"/>
          <w:sz w:val="28"/>
        </w:rPr>
        <w:t>      354) табиғи монополиялар саласында басшылықты жүзеге асыратын мемлекеттiк органға табиғи монополия саласына жатқызылған теңіз порттарының көрсетілетін қызметтері тарифтеріне (бағаларына, алымдар мөлшерлемелеріне) уақытша төмендету коэффициентінің ұсынылып отырған деңгейін бекітудің орындылығының негiздемесi не оны бекітудің орынсыздығының негiздемесi сипатталған қорытынды беру;</w:t>
      </w:r>
    </w:p>
    <w:p w:rsidR="00F84B59" w:rsidRDefault="00891E5A">
      <w:pPr>
        <w:spacing w:after="0"/>
        <w:jc w:val="both"/>
      </w:pPr>
      <w:bookmarkStart w:id="315" w:name="z419"/>
      <w:bookmarkEnd w:id="314"/>
      <w:r>
        <w:rPr>
          <w:color w:val="000000"/>
          <w:sz w:val="28"/>
        </w:rPr>
        <w:t>      355) теңiз кемелерiн жабдықтау жөнiндегi қағидаларды бекiту;</w:t>
      </w:r>
    </w:p>
    <w:p w:rsidR="00F84B59" w:rsidRDefault="00891E5A">
      <w:pPr>
        <w:spacing w:after="0"/>
        <w:jc w:val="both"/>
      </w:pPr>
      <w:bookmarkStart w:id="316" w:name="z420"/>
      <w:bookmarkEnd w:id="315"/>
      <w:r>
        <w:rPr>
          <w:color w:val="000000"/>
          <w:sz w:val="28"/>
        </w:rPr>
        <w:t>      356) Қазақстан Республикасының теңіз порттарында және оларға кіреберістерде кемелердің жүзу және тұрақта тұру қағидаларын бекіту;</w:t>
      </w:r>
    </w:p>
    <w:p w:rsidR="00F84B59" w:rsidRDefault="00891E5A">
      <w:pPr>
        <w:spacing w:after="0"/>
        <w:jc w:val="both"/>
      </w:pPr>
      <w:bookmarkStart w:id="317" w:name="z421"/>
      <w:bookmarkEnd w:id="316"/>
      <w:r>
        <w:rPr>
          <w:color w:val="000000"/>
          <w:sz w:val="28"/>
        </w:rPr>
        <w:t>      357) кемелердегі авариялық жағдайларды тергеу және сыныптау қағидаларын бекіту;</w:t>
      </w:r>
    </w:p>
    <w:p w:rsidR="00F84B59" w:rsidRDefault="00891E5A">
      <w:pPr>
        <w:spacing w:after="0"/>
        <w:jc w:val="both"/>
      </w:pPr>
      <w:bookmarkStart w:id="318" w:name="z422"/>
      <w:bookmarkEnd w:id="317"/>
      <w:r>
        <w:rPr>
          <w:color w:val="000000"/>
          <w:sz w:val="28"/>
        </w:rPr>
        <w:t>      358) Министрдің бұйрығымен бекітілген кемелермен болған авариялық жағдайларды тергеп-тексеру қағидаларына сәйкес кемелермен болған авариялық жағдайларды тергеп-тексеру және сыныптау;</w:t>
      </w:r>
    </w:p>
    <w:p w:rsidR="00F84B59" w:rsidRDefault="00891E5A">
      <w:pPr>
        <w:spacing w:after="0"/>
        <w:jc w:val="both"/>
      </w:pPr>
      <w:bookmarkStart w:id="319" w:name="z423"/>
      <w:bookmarkEnd w:id="318"/>
      <w:r>
        <w:rPr>
          <w:color w:val="000000"/>
          <w:sz w:val="28"/>
        </w:rPr>
        <w:t>      359) Министрдің бұйрығымен бекітілген Ішкі су жолдарында кемелермен, оның ішінде шағын көлемді кемелермен болған көлік оқиғаларын тергеп-тексеруді, оларды сыныптауды және есепке алуды жүргізу қағидаларына сәйкес кемелермен, оның ішінде шағын көлемді кемелермен болған көлік оқиғаларын тергеп-тексеру, сыныптау және есепке алу;</w:t>
      </w:r>
    </w:p>
    <w:p w:rsidR="00F84B59" w:rsidRDefault="00891E5A">
      <w:pPr>
        <w:spacing w:after="0"/>
        <w:jc w:val="both"/>
      </w:pPr>
      <w:bookmarkStart w:id="320" w:name="z424"/>
      <w:bookmarkEnd w:id="319"/>
      <w:r>
        <w:rPr>
          <w:color w:val="000000"/>
          <w:sz w:val="28"/>
        </w:rPr>
        <w:t>      360) кеме кітабында мемлекеттік тіркелуге жататын кемелердегі көлік оқиғаларын тергеу;</w:t>
      </w:r>
    </w:p>
    <w:p w:rsidR="00F84B59" w:rsidRDefault="00891E5A">
      <w:pPr>
        <w:spacing w:after="0"/>
        <w:jc w:val="both"/>
      </w:pPr>
      <w:bookmarkStart w:id="321" w:name="z425"/>
      <w:bookmarkEnd w:id="320"/>
      <w:r>
        <w:rPr>
          <w:color w:val="000000"/>
          <w:sz w:val="28"/>
        </w:rPr>
        <w:t>      361) кеме құжаттарының тізбесін, кеме құжаттарын жүргізу қағидаларын және кеме құжаттарына қойылатын талаптарды бекіту;</w:t>
      </w:r>
    </w:p>
    <w:p w:rsidR="00F84B59" w:rsidRDefault="00891E5A">
      <w:pPr>
        <w:spacing w:after="0"/>
        <w:jc w:val="both"/>
      </w:pPr>
      <w:bookmarkStart w:id="322" w:name="z426"/>
      <w:bookmarkEnd w:id="321"/>
      <w:r>
        <w:rPr>
          <w:color w:val="000000"/>
          <w:sz w:val="28"/>
        </w:rPr>
        <w:t>      362) теңіз порттарын, оның ішінде халықаралық маңыздағы мәртебесі бар теңіз порттарын, порт құрылыстарын және теңіз порты акваториясын пайдалану қағидаларын бекіту;</w:t>
      </w:r>
    </w:p>
    <w:p w:rsidR="00F84B59" w:rsidRDefault="00891E5A">
      <w:pPr>
        <w:spacing w:after="0"/>
        <w:jc w:val="both"/>
      </w:pPr>
      <w:bookmarkStart w:id="323" w:name="z427"/>
      <w:bookmarkEnd w:id="322"/>
      <w:r>
        <w:rPr>
          <w:color w:val="000000"/>
          <w:sz w:val="28"/>
        </w:rPr>
        <w:t>      363) "Сауда мақсатында теңізде жүзу туралы" Қазақстан Республикасының Заңына сәйкес кеме экипажының ең аз құрамына қойылатын талаптарды белгілеу;</w:t>
      </w:r>
    </w:p>
    <w:p w:rsidR="00F84B59" w:rsidRDefault="00891E5A">
      <w:pPr>
        <w:spacing w:after="0"/>
        <w:jc w:val="both"/>
      </w:pPr>
      <w:bookmarkStart w:id="324" w:name="z428"/>
      <w:bookmarkEnd w:id="323"/>
      <w:r>
        <w:rPr>
          <w:color w:val="000000"/>
          <w:sz w:val="28"/>
        </w:rPr>
        <w:t>      364) кеме кітабында мемлекеттік тіркелуге жататын кемелердегі көліктік оқиғаларды тергеу қағидаларын бекіту;</w:t>
      </w:r>
    </w:p>
    <w:p w:rsidR="00F84B59" w:rsidRDefault="00891E5A">
      <w:pPr>
        <w:spacing w:after="0"/>
        <w:jc w:val="both"/>
      </w:pPr>
      <w:bookmarkStart w:id="325" w:name="z429"/>
      <w:bookmarkEnd w:id="324"/>
      <w:r>
        <w:rPr>
          <w:color w:val="000000"/>
          <w:sz w:val="28"/>
        </w:rPr>
        <w:t>      365) шағын көлемді кемені және олар тоқтайтын базаларды (құрылыстарды) пайдалану қағидаларын бекіту;</w:t>
      </w:r>
    </w:p>
    <w:p w:rsidR="00F84B59" w:rsidRDefault="00891E5A">
      <w:pPr>
        <w:spacing w:after="0"/>
        <w:jc w:val="both"/>
      </w:pPr>
      <w:bookmarkStart w:id="326" w:name="z430"/>
      <w:bookmarkEnd w:id="325"/>
      <w:r>
        <w:rPr>
          <w:color w:val="000000"/>
          <w:sz w:val="28"/>
        </w:rPr>
        <w:lastRenderedPageBreak/>
        <w:t>      366) кеме тарихын үздіксіз тіркеу журналын жүргізу тәртібі мен нысанын бекіту;</w:t>
      </w:r>
    </w:p>
    <w:p w:rsidR="00F84B59" w:rsidRDefault="00891E5A">
      <w:pPr>
        <w:spacing w:after="0"/>
        <w:jc w:val="both"/>
      </w:pPr>
      <w:bookmarkStart w:id="327" w:name="z431"/>
      <w:bookmarkEnd w:id="326"/>
      <w:r>
        <w:rPr>
          <w:color w:val="000000"/>
          <w:sz w:val="28"/>
        </w:rPr>
        <w:t>      367) Қазақстан Республикасының теңіз көлігі кемелеріндегі қызмет жарғысын бекіту;</w:t>
      </w:r>
    </w:p>
    <w:p w:rsidR="00F84B59" w:rsidRDefault="00891E5A">
      <w:pPr>
        <w:spacing w:after="0"/>
        <w:jc w:val="both"/>
      </w:pPr>
      <w:bookmarkStart w:id="328" w:name="z432"/>
      <w:bookmarkEnd w:id="327"/>
      <w:r>
        <w:rPr>
          <w:color w:val="000000"/>
          <w:sz w:val="28"/>
        </w:rPr>
        <w:t>      368) Қазақстан Республикасының сауда мақсатында теңізде жүзу саласындағы халықаралық шарттарының талаптарына сәйкес теңіз көлігі мамандарын даярлау куәліктерінің тізбесі мен нысандарын бекіту;</w:t>
      </w:r>
    </w:p>
    <w:p w:rsidR="00F84B59" w:rsidRDefault="00891E5A">
      <w:pPr>
        <w:spacing w:after="0"/>
        <w:jc w:val="both"/>
      </w:pPr>
      <w:bookmarkStart w:id="329" w:name="z433"/>
      <w:bookmarkEnd w:id="328"/>
      <w:r>
        <w:rPr>
          <w:color w:val="000000"/>
          <w:sz w:val="28"/>
        </w:rPr>
        <w:t>      369) теңiз порттарын салу үшiн оларды орналастыру тәртiбiн айқындау;</w:t>
      </w:r>
    </w:p>
    <w:p w:rsidR="00F84B59" w:rsidRDefault="00891E5A">
      <w:pPr>
        <w:spacing w:after="0"/>
        <w:jc w:val="both"/>
      </w:pPr>
      <w:bookmarkStart w:id="330" w:name="z434"/>
      <w:bookmarkEnd w:id="329"/>
      <w:r>
        <w:rPr>
          <w:color w:val="000000"/>
          <w:sz w:val="28"/>
        </w:rPr>
        <w:t>      370) бюджеттік жоспарлау жөніндегі орталық уәкілетті органмен келісу бойынша теңіз көлігіндегі мемлекеттік бақылау қызметкерлерін нысанды киіммен (погонсыз) қамтамасыз етудің заттай нормаларын бекіту;</w:t>
      </w:r>
    </w:p>
    <w:p w:rsidR="00F84B59" w:rsidRDefault="00891E5A">
      <w:pPr>
        <w:spacing w:after="0"/>
        <w:jc w:val="both"/>
      </w:pPr>
      <w:bookmarkStart w:id="331" w:name="z435"/>
      <w:bookmarkEnd w:id="330"/>
      <w:r>
        <w:rPr>
          <w:color w:val="000000"/>
          <w:sz w:val="28"/>
        </w:rPr>
        <w:t>      371) мұнаймен ластанудан болатын залал үшін азаматтық жауапкершілікті сақтандыру немесе өзге де қаржылық қамтамасыз ету туралы куәлікті беру қағидаларын бекіту;</w:t>
      </w:r>
    </w:p>
    <w:p w:rsidR="00F84B59" w:rsidRDefault="00891E5A">
      <w:pPr>
        <w:spacing w:after="0"/>
        <w:jc w:val="both"/>
      </w:pPr>
      <w:bookmarkStart w:id="332" w:name="z436"/>
      <w:bookmarkEnd w:id="331"/>
      <w:r>
        <w:rPr>
          <w:color w:val="000000"/>
          <w:sz w:val="28"/>
        </w:rPr>
        <w:t>      372) палубалы шағын көлемді кемелерді техникалық қадағалауды жүзеге асыру қағидаларын бекіту;</w:t>
      </w:r>
    </w:p>
    <w:p w:rsidR="00F84B59" w:rsidRDefault="00891E5A">
      <w:pPr>
        <w:spacing w:after="0"/>
        <w:jc w:val="both"/>
      </w:pPr>
      <w:bookmarkStart w:id="333" w:name="z437"/>
      <w:bookmarkEnd w:id="332"/>
      <w:r>
        <w:rPr>
          <w:color w:val="000000"/>
          <w:sz w:val="28"/>
        </w:rPr>
        <w:t>      373) ішкi су жолдарын пайдалану қағидаларын бекiту;</w:t>
      </w:r>
    </w:p>
    <w:p w:rsidR="00F84B59" w:rsidRDefault="00891E5A">
      <w:pPr>
        <w:spacing w:after="0"/>
        <w:jc w:val="both"/>
      </w:pPr>
      <w:bookmarkStart w:id="334" w:name="z438"/>
      <w:bookmarkEnd w:id="333"/>
      <w:r>
        <w:rPr>
          <w:color w:val="000000"/>
          <w:sz w:val="28"/>
        </w:rPr>
        <w:t>      374) кеменi, оның ішінде шағын көлемді кемені және оған құқықтарды мемлекеттiк тiркеу қағидаларын бекiту;</w:t>
      </w:r>
    </w:p>
    <w:p w:rsidR="00F84B59" w:rsidRDefault="00891E5A">
      <w:pPr>
        <w:spacing w:after="0"/>
        <w:jc w:val="both"/>
      </w:pPr>
      <w:bookmarkStart w:id="335" w:name="z439"/>
      <w:bookmarkEnd w:id="334"/>
      <w:r>
        <w:rPr>
          <w:color w:val="000000"/>
          <w:sz w:val="28"/>
        </w:rPr>
        <w:t>      375) жағалау белдеуiн пайдалану тәртiбiн айқындау;</w:t>
      </w:r>
    </w:p>
    <w:p w:rsidR="00F84B59" w:rsidRDefault="00891E5A">
      <w:pPr>
        <w:spacing w:after="0"/>
        <w:jc w:val="both"/>
      </w:pPr>
      <w:bookmarkStart w:id="336" w:name="z440"/>
      <w:bookmarkEnd w:id="335"/>
      <w:r>
        <w:rPr>
          <w:color w:val="000000"/>
          <w:sz w:val="28"/>
        </w:rPr>
        <w:t>      376) кемелердi лоцмандық алып өтудi жүзеге асыру тәртiбiн айқындау;</w:t>
      </w:r>
    </w:p>
    <w:p w:rsidR="00F84B59" w:rsidRDefault="00891E5A">
      <w:pPr>
        <w:spacing w:after="0"/>
        <w:jc w:val="both"/>
      </w:pPr>
      <w:bookmarkStart w:id="337" w:name="z441"/>
      <w:bookmarkEnd w:id="336"/>
      <w:r>
        <w:rPr>
          <w:color w:val="000000"/>
          <w:sz w:val="28"/>
        </w:rPr>
        <w:t>      377) біліктілік комиссиялары туралы ережені, Қазақстан Республикасының Мемлекеттік кеме тізілімінде мемлекеттік тіркеуге жататын кемелердiң командалық құрамының адамдарына диплом беру және оларды аттестаттау қағидаларын бекіту;</w:t>
      </w:r>
    </w:p>
    <w:p w:rsidR="00F84B59" w:rsidRDefault="00891E5A">
      <w:pPr>
        <w:spacing w:after="0"/>
        <w:jc w:val="both"/>
      </w:pPr>
      <w:bookmarkStart w:id="338" w:name="z442"/>
      <w:bookmarkEnd w:id="337"/>
      <w:r>
        <w:rPr>
          <w:color w:val="000000"/>
          <w:sz w:val="28"/>
        </w:rPr>
        <w:t>      378) қауiптi жүктердi тасымалдау қағидаларын бекiту;</w:t>
      </w:r>
    </w:p>
    <w:p w:rsidR="00F84B59" w:rsidRDefault="00891E5A">
      <w:pPr>
        <w:spacing w:after="0"/>
        <w:jc w:val="both"/>
      </w:pPr>
      <w:bookmarkStart w:id="339" w:name="z443"/>
      <w:bookmarkEnd w:id="338"/>
      <w:r>
        <w:rPr>
          <w:color w:val="000000"/>
          <w:sz w:val="28"/>
        </w:rPr>
        <w:t xml:space="preserve">       379) "Ішкі су көлігі туралы" Қазақстан Республикасының Заңына сәйкес кемелер экипаждарының ең аз құрамына қойылатын талаптарды белгілеу;</w:t>
      </w:r>
    </w:p>
    <w:p w:rsidR="00F84B59" w:rsidRDefault="00891E5A">
      <w:pPr>
        <w:spacing w:after="0"/>
        <w:jc w:val="both"/>
      </w:pPr>
      <w:bookmarkStart w:id="340" w:name="z444"/>
      <w:bookmarkEnd w:id="339"/>
      <w:r>
        <w:rPr>
          <w:color w:val="000000"/>
          <w:sz w:val="28"/>
        </w:rPr>
        <w:t>      380) кемелердің портқа кіру және порттан шығу, кемелердің порт акваториясы мен порттағы тұрақ шегінде жүзуі қағидаларын бекіту;</w:t>
      </w:r>
    </w:p>
    <w:p w:rsidR="00F84B59" w:rsidRDefault="00891E5A">
      <w:pPr>
        <w:spacing w:after="0"/>
        <w:jc w:val="both"/>
      </w:pPr>
      <w:bookmarkStart w:id="341" w:name="z445"/>
      <w:bookmarkEnd w:id="340"/>
      <w:r>
        <w:rPr>
          <w:color w:val="000000"/>
          <w:sz w:val="28"/>
        </w:rPr>
        <w:t>      381) кемелерді, салдарды және өзге де жүзу объектілерін айлаққа қою, тоқтату және олардың тұрақта тұруы үшін уақытша құрылғылар мен жүзу құрылыстарын қою, жолаушыларды кемеге отырғызу және одан түсіру, жүктерді тиеу, түсіру және сақтау тәртібін айқындау;</w:t>
      </w:r>
    </w:p>
    <w:p w:rsidR="00F84B59" w:rsidRDefault="00891E5A">
      <w:pPr>
        <w:spacing w:after="0"/>
        <w:jc w:val="both"/>
      </w:pPr>
      <w:bookmarkStart w:id="342" w:name="z446"/>
      <w:bookmarkEnd w:id="341"/>
      <w:r>
        <w:rPr>
          <w:color w:val="000000"/>
          <w:sz w:val="28"/>
        </w:rPr>
        <w:t>      382) ішкі су көлігінде жолаушыларды, багажды және жүктерді тасымалдау қағидаларын бекіту;</w:t>
      </w:r>
    </w:p>
    <w:p w:rsidR="00F84B59" w:rsidRDefault="00891E5A">
      <w:pPr>
        <w:spacing w:after="0"/>
        <w:jc w:val="both"/>
      </w:pPr>
      <w:bookmarkStart w:id="343" w:name="z447"/>
      <w:bookmarkEnd w:id="342"/>
      <w:r>
        <w:rPr>
          <w:color w:val="000000"/>
          <w:sz w:val="28"/>
        </w:rPr>
        <w:lastRenderedPageBreak/>
        <w:t>      383) ішкі су жолдарында кемелермен, оның ішінде шағын көлемді кемелермен болған көлік оқиғаларын тергеуді, оларды сыныптауды және есепке алуды жүргізу қағидаларын бекіту;</w:t>
      </w:r>
    </w:p>
    <w:p w:rsidR="00F84B59" w:rsidRDefault="00891E5A">
      <w:pPr>
        <w:spacing w:after="0"/>
        <w:jc w:val="both"/>
      </w:pPr>
      <w:bookmarkStart w:id="344" w:name="z448"/>
      <w:bookmarkEnd w:id="343"/>
      <w:r>
        <w:rPr>
          <w:color w:val="000000"/>
          <w:sz w:val="28"/>
        </w:rPr>
        <w:t>      384) шет мемлекеттiң туын көтерiп жүзетiн кемелерді гидрографиялық, ғылыми, гидротехникалық, құтқару қызметіне және сауда мақсатында теңiзде жүзумен байланысты өзге де қызметке пайдалануды жүзеге асыруға рұқсат беру тәртібін бекіту және рұқсат беру;</w:t>
      </w:r>
    </w:p>
    <w:p w:rsidR="00F84B59" w:rsidRDefault="00891E5A">
      <w:pPr>
        <w:spacing w:after="0"/>
        <w:jc w:val="both"/>
      </w:pPr>
      <w:bookmarkStart w:id="345" w:name="z449"/>
      <w:bookmarkEnd w:id="344"/>
      <w:r>
        <w:rPr>
          <w:color w:val="000000"/>
          <w:sz w:val="28"/>
        </w:rPr>
        <w:t>      385) ішкі суда жүзетін кемелерді техникалық пайдалану қағидаларын бекіту;</w:t>
      </w:r>
    </w:p>
    <w:p w:rsidR="00F84B59" w:rsidRDefault="00891E5A">
      <w:pPr>
        <w:spacing w:after="0"/>
        <w:jc w:val="both"/>
      </w:pPr>
      <w:bookmarkStart w:id="346" w:name="z450"/>
      <w:bookmarkEnd w:id="345"/>
      <w:r>
        <w:rPr>
          <w:color w:val="000000"/>
          <w:sz w:val="28"/>
        </w:rPr>
        <w:t>      386) "Ішкі су көлігі туралы" Қазақстан Республикасының Заңына сәйкес кемелердегі қызмет жарғысын бекіту;</w:t>
      </w:r>
    </w:p>
    <w:p w:rsidR="00F84B59" w:rsidRDefault="00891E5A">
      <w:pPr>
        <w:spacing w:after="0"/>
        <w:jc w:val="both"/>
      </w:pPr>
      <w:bookmarkStart w:id="347" w:name="z451"/>
      <w:bookmarkEnd w:id="346"/>
      <w:r>
        <w:rPr>
          <w:color w:val="000000"/>
          <w:sz w:val="28"/>
        </w:rPr>
        <w:t>      387) кемелерді, салдарды және өзге де жүзу объектілерін сүйреу қағидаларын бекіту;</w:t>
      </w:r>
    </w:p>
    <w:p w:rsidR="00F84B59" w:rsidRDefault="00891E5A">
      <w:pPr>
        <w:spacing w:after="0"/>
        <w:jc w:val="both"/>
      </w:pPr>
      <w:bookmarkStart w:id="348" w:name="z452"/>
      <w:bookmarkEnd w:id="347"/>
      <w:r>
        <w:rPr>
          <w:color w:val="000000"/>
          <w:sz w:val="28"/>
        </w:rPr>
        <w:t>      388) кеме қатынайтын гидротехникалық құрылыстарды (шлюздерді) техникалық пайдалану, тексеру және жөндеу қағидаларын бекіту;</w:t>
      </w:r>
    </w:p>
    <w:p w:rsidR="00F84B59" w:rsidRDefault="00891E5A">
      <w:pPr>
        <w:spacing w:after="0"/>
        <w:jc w:val="both"/>
      </w:pPr>
      <w:bookmarkStart w:id="349" w:name="z453"/>
      <w:bookmarkEnd w:id="348"/>
      <w:r>
        <w:rPr>
          <w:color w:val="000000"/>
          <w:sz w:val="28"/>
        </w:rPr>
        <w:t>      389) бюджеттік жоспарлау жөніндегі орталық уәкілетті органмен келісу бойынша нысанды киім (погонсыз) киiп жүруге құқығы бар мемлекеттiк қадағалау қызметкерлерiн қамтамасыз етудің заттай нормаларын бекіту;</w:t>
      </w:r>
    </w:p>
    <w:p w:rsidR="00F84B59" w:rsidRDefault="00891E5A">
      <w:pPr>
        <w:spacing w:after="0"/>
        <w:jc w:val="both"/>
      </w:pPr>
      <w:bookmarkStart w:id="350" w:name="z454"/>
      <w:bookmarkEnd w:id="349"/>
      <w:r>
        <w:rPr>
          <w:color w:val="000000"/>
          <w:sz w:val="28"/>
        </w:rPr>
        <w:t>      390) палубалы шағын көлемді кемелерді техникалық қадағалауды жүзеге асыру қағидаларын әзірлеу және бекіту;</w:t>
      </w:r>
    </w:p>
    <w:p w:rsidR="00F84B59" w:rsidRDefault="00891E5A">
      <w:pPr>
        <w:spacing w:after="0"/>
        <w:jc w:val="both"/>
      </w:pPr>
      <w:bookmarkStart w:id="351" w:name="z455"/>
      <w:bookmarkEnd w:id="350"/>
      <w:r>
        <w:rPr>
          <w:color w:val="000000"/>
          <w:sz w:val="28"/>
        </w:rPr>
        <w:t>      391) кемелерді және порт құралдарын күзету жөніндегі қағидалар мен талаптарды бекіту;</w:t>
      </w:r>
    </w:p>
    <w:p w:rsidR="00F84B59" w:rsidRDefault="00891E5A">
      <w:pPr>
        <w:spacing w:after="0"/>
        <w:jc w:val="both"/>
      </w:pPr>
      <w:bookmarkStart w:id="352" w:name="z456"/>
      <w:bookmarkEnd w:id="351"/>
      <w:r>
        <w:rPr>
          <w:color w:val="000000"/>
          <w:sz w:val="28"/>
        </w:rPr>
        <w:t>      392) шағын көлемді кемелердің жүзу аудандарының разрядына қарай су бассейндерінің тізбесін бекіту;</w:t>
      </w:r>
    </w:p>
    <w:p w:rsidR="00F84B59" w:rsidRDefault="00891E5A">
      <w:pPr>
        <w:spacing w:after="0"/>
        <w:jc w:val="both"/>
      </w:pPr>
      <w:bookmarkStart w:id="353" w:name="z457"/>
      <w:bookmarkEnd w:id="352"/>
      <w:r>
        <w:rPr>
          <w:color w:val="000000"/>
          <w:sz w:val="28"/>
        </w:rPr>
        <w:t>      393) ұлттық контингентін бітімгершілік операцияға қатысуға жіберу жоспарланған мемлекеттік органдарға (ұйымдарға) ұлттық контингент пен жүктерді бітімгершілік операция жүргізу аймағына (ауданына) және кері қарай тасымалдауға жәрдем көрсету;</w:t>
      </w:r>
    </w:p>
    <w:p w:rsidR="00F84B59" w:rsidRDefault="00891E5A">
      <w:pPr>
        <w:spacing w:after="0"/>
        <w:jc w:val="both"/>
      </w:pPr>
      <w:bookmarkStart w:id="354" w:name="z458"/>
      <w:bookmarkEnd w:id="353"/>
      <w:r>
        <w:rPr>
          <w:color w:val="000000"/>
          <w:sz w:val="28"/>
        </w:rPr>
        <w:t>      394) аралас тасымалдар қағидаларын бекіту;</w:t>
      </w:r>
    </w:p>
    <w:p w:rsidR="00F84B59" w:rsidRDefault="00891E5A">
      <w:pPr>
        <w:spacing w:after="0"/>
        <w:jc w:val="both"/>
      </w:pPr>
      <w:bookmarkStart w:id="355" w:name="z459"/>
      <w:bookmarkEnd w:id="354"/>
      <w:r>
        <w:rPr>
          <w:color w:val="000000"/>
          <w:sz w:val="28"/>
        </w:rPr>
        <w:t>      395) әлеуметтік, табиғи және техногендік сипаттағы төтенше жағдайлар туындаған, төтенше жағдай енгізілген кезде көлік кәсіпорындарының шарттық қатынастарын тоқтата тұру жөнінде шешім қабылдау;</w:t>
      </w:r>
    </w:p>
    <w:p w:rsidR="00F84B59" w:rsidRDefault="00891E5A">
      <w:pPr>
        <w:spacing w:after="0"/>
        <w:jc w:val="both"/>
      </w:pPr>
      <w:bookmarkStart w:id="356" w:name="z460"/>
      <w:bookmarkEnd w:id="355"/>
      <w:r>
        <w:rPr>
          <w:color w:val="000000"/>
          <w:sz w:val="28"/>
        </w:rPr>
        <w:t>      396) автомобиль көлiгi саласында мемлекеттiк бақылауды жүзеге асыратын уәкiлеттi органның нысанды киiм (погонсыз) киiп жүруге құқығы бар лауазымды адамдарының тiзбесiн, нысанды киiмнiң (погонсыз), нөмiрлi омырау белгiлерiнiң, қызметтiк куәлiктiң үлгiлерiн бекіту;</w:t>
      </w:r>
    </w:p>
    <w:p w:rsidR="00F84B59" w:rsidRDefault="00891E5A">
      <w:pPr>
        <w:spacing w:after="0"/>
        <w:jc w:val="both"/>
      </w:pPr>
      <w:bookmarkStart w:id="357" w:name="z461"/>
      <w:bookmarkEnd w:id="356"/>
      <w:r>
        <w:rPr>
          <w:color w:val="000000"/>
          <w:sz w:val="28"/>
        </w:rPr>
        <w:lastRenderedPageBreak/>
        <w:t>      397) тұрақты маршруттар бойынша жолаушылар мен багажды тасымалдау жөнінде қызмет көрсетуге тарифтер есептеу әдістемесін белгіленген тәртіпке сәйкес бекіту;</w:t>
      </w:r>
    </w:p>
    <w:p w:rsidR="00F84B59" w:rsidRDefault="00891E5A">
      <w:pPr>
        <w:spacing w:after="0"/>
        <w:jc w:val="both"/>
      </w:pPr>
      <w:bookmarkStart w:id="358" w:name="z462"/>
      <w:bookmarkEnd w:id="357"/>
      <w:r>
        <w:rPr>
          <w:color w:val="000000"/>
          <w:sz w:val="28"/>
        </w:rPr>
        <w:t>      398) Қазақстан Республикасының аумағында жүк көлігі құралдарын өлшеудің халықаралық сертификатын қолдану қағидаларын бекіту;</w:t>
      </w:r>
    </w:p>
    <w:p w:rsidR="00F84B59" w:rsidRDefault="00891E5A">
      <w:pPr>
        <w:spacing w:after="0"/>
        <w:jc w:val="both"/>
      </w:pPr>
      <w:bookmarkStart w:id="359" w:name="z463"/>
      <w:bookmarkEnd w:id="358"/>
      <w:r>
        <w:rPr>
          <w:color w:val="000000"/>
          <w:sz w:val="28"/>
        </w:rPr>
        <w:t>      399) көліктік бақылау бекеттерінің жұмысын ұйымдастыру тәртібін бекіту;</w:t>
      </w:r>
    </w:p>
    <w:p w:rsidR="00F84B59" w:rsidRDefault="00891E5A">
      <w:pPr>
        <w:spacing w:after="0"/>
        <w:jc w:val="both"/>
      </w:pPr>
      <w:bookmarkStart w:id="360" w:name="z464"/>
      <w:bookmarkEnd w:id="359"/>
      <w:r>
        <w:rPr>
          <w:color w:val="000000"/>
          <w:sz w:val="28"/>
        </w:rPr>
        <w:t>      400) автомобиль көлігімен мүгедектерді тасымалдау жөнінде қызметтер көрсету қағидаларын бекіту;</w:t>
      </w:r>
    </w:p>
    <w:p w:rsidR="00F84B59" w:rsidRDefault="00891E5A">
      <w:pPr>
        <w:spacing w:after="0"/>
        <w:jc w:val="both"/>
      </w:pPr>
      <w:bookmarkStart w:id="361" w:name="z465"/>
      <w:bookmarkEnd w:id="360"/>
      <w:r>
        <w:rPr>
          <w:color w:val="000000"/>
          <w:sz w:val="28"/>
        </w:rPr>
        <w:t>      401) Арнайы автоматтандырылған өлшеу құралдарын пайдалану қағидаларын бекіту;</w:t>
      </w:r>
    </w:p>
    <w:p w:rsidR="00F84B59" w:rsidRDefault="00891E5A">
      <w:pPr>
        <w:spacing w:after="0"/>
        <w:jc w:val="both"/>
      </w:pPr>
      <w:bookmarkStart w:id="362" w:name="z466"/>
      <w:bookmarkEnd w:id="361"/>
      <w:r>
        <w:rPr>
          <w:color w:val="000000"/>
          <w:sz w:val="28"/>
        </w:rPr>
        <w:t>      402) қалалық рельсті көлікті күтіп-ұстау, техникалық қызмет көрсету және жөндеу тәртібін бекіту;</w:t>
      </w:r>
    </w:p>
    <w:p w:rsidR="00F84B59" w:rsidRDefault="00891E5A">
      <w:pPr>
        <w:spacing w:after="0"/>
        <w:jc w:val="both"/>
      </w:pPr>
      <w:bookmarkStart w:id="363" w:name="z467"/>
      <w:bookmarkEnd w:id="362"/>
      <w:r>
        <w:rPr>
          <w:color w:val="000000"/>
          <w:sz w:val="28"/>
        </w:rPr>
        <w:t>      403) автомобиль жолдарын жөндеу мен ұстау жөніндегі жұмыстарға арналған шығындарды қаржыландырудың ғылыми негізделген нормативтерін дайындау;</w:t>
      </w:r>
    </w:p>
    <w:p w:rsidR="00F84B59" w:rsidRDefault="00891E5A">
      <w:pPr>
        <w:spacing w:after="0"/>
        <w:jc w:val="both"/>
      </w:pPr>
      <w:bookmarkStart w:id="364" w:name="z468"/>
      <w:bookmarkEnd w:id="363"/>
      <w:r>
        <w:rPr>
          <w:color w:val="000000"/>
          <w:sz w:val="28"/>
        </w:rPr>
        <w:t>      404) облыстық және аудандық маңызы бар жалпыға ортақ пайдаланылатын автомобиль жолдары желісін құру және дамыту жөніндегі қызметті үйлестіру;</w:t>
      </w:r>
    </w:p>
    <w:p w:rsidR="00F84B59" w:rsidRDefault="00891E5A">
      <w:pPr>
        <w:spacing w:after="0"/>
        <w:jc w:val="both"/>
      </w:pPr>
      <w:bookmarkStart w:id="365" w:name="z469"/>
      <w:bookmarkEnd w:id="364"/>
      <w:r>
        <w:rPr>
          <w:color w:val="000000"/>
          <w:sz w:val="28"/>
        </w:rPr>
        <w:t>      405) жол қызметі саласында ғылыми зерттеулер жүргізу;</w:t>
      </w:r>
    </w:p>
    <w:p w:rsidR="00F84B59" w:rsidRDefault="00891E5A">
      <w:pPr>
        <w:spacing w:after="0"/>
        <w:jc w:val="both"/>
      </w:pPr>
      <w:bookmarkStart w:id="366" w:name="z470"/>
      <w:bookmarkEnd w:id="365"/>
      <w:r>
        <w:rPr>
          <w:color w:val="000000"/>
          <w:sz w:val="28"/>
        </w:rPr>
        <w:t>      406) қолда бар жалпыға ортақ пайдаланылатын автомобиль жолдарын орташа жөндеу үшін техникалық құжаттамаға ведомстволық сараптама жүргізудің тәртібін белгілеу;</w:t>
      </w:r>
    </w:p>
    <w:p w:rsidR="00F84B59" w:rsidRDefault="00891E5A">
      <w:pPr>
        <w:spacing w:after="0"/>
        <w:jc w:val="both"/>
      </w:pPr>
      <w:bookmarkStart w:id="367" w:name="z471"/>
      <w:bookmarkEnd w:id="366"/>
      <w:r>
        <w:rPr>
          <w:color w:val="000000"/>
          <w:sz w:val="28"/>
        </w:rPr>
        <w:t>      407) Қазақстан Республикасының экономикасы мен қорғаныс қабілеттілігін нығайту міндеттеріне сәйкес жалпыға ортақ пайдаланылатын автомобиль жолдарын дамытуды мемлекеттік жоспарлау;</w:t>
      </w:r>
    </w:p>
    <w:p w:rsidR="00F84B59" w:rsidRDefault="00891E5A">
      <w:pPr>
        <w:spacing w:after="0"/>
        <w:jc w:val="both"/>
      </w:pPr>
      <w:bookmarkStart w:id="368" w:name="z472"/>
      <w:bookmarkEnd w:id="367"/>
      <w:r>
        <w:rPr>
          <w:color w:val="000000"/>
          <w:sz w:val="28"/>
        </w:rPr>
        <w:t>      408) автомобиль жолдарын күтіп-ұстау, ағымдағы, орташа және күрделі жөндеу және жол активтерін басқару кезінде орындалатын жұмыс түрлерінің сыныптамасын бекіту;</w:t>
      </w:r>
    </w:p>
    <w:p w:rsidR="00F84B59" w:rsidRDefault="00891E5A">
      <w:pPr>
        <w:spacing w:after="0"/>
        <w:jc w:val="both"/>
      </w:pPr>
      <w:bookmarkStart w:id="369" w:name="z473"/>
      <w:bookmarkEnd w:id="368"/>
      <w:r>
        <w:rPr>
          <w:color w:val="000000"/>
          <w:sz w:val="28"/>
        </w:rPr>
        <w:t>      409) жалпыға ортақ пайдаланылатын автомобиль жолдарын орташа жөндеуге арналған техникалық құжаттамаға ведомстволық сараптама жүргізу қағидаларын бекіту;</w:t>
      </w:r>
    </w:p>
    <w:p w:rsidR="00F84B59" w:rsidRDefault="00891E5A">
      <w:pPr>
        <w:spacing w:after="0"/>
        <w:jc w:val="both"/>
      </w:pPr>
      <w:bookmarkStart w:id="370" w:name="z474"/>
      <w:bookmarkEnd w:id="369"/>
      <w:r>
        <w:rPr>
          <w:color w:val="000000"/>
          <w:sz w:val="28"/>
        </w:rPr>
        <w:t>      410) халықаралық және республикалық маңызы бар жалпыға ортақ пайдаланылатын автомобиль жолдарының жол инфрақұрылымы қауіпсіздігінің мониторингі қағидаларын бекіту;</w:t>
      </w:r>
    </w:p>
    <w:p w:rsidR="00F84B59" w:rsidRDefault="00891E5A">
      <w:pPr>
        <w:spacing w:after="0"/>
        <w:jc w:val="both"/>
      </w:pPr>
      <w:bookmarkStart w:id="371" w:name="z475"/>
      <w:bookmarkEnd w:id="370"/>
      <w:r>
        <w:rPr>
          <w:color w:val="000000"/>
          <w:sz w:val="28"/>
        </w:rPr>
        <w:t xml:space="preserve">      411) автомобиль жолдарын салу, реконструкциялау, жөндеу және күтіп-ұстау кезінде жұмыстар мен материалдардың сапасына сараптама жүргізу бойынша жұмыстар мен көрсетілетін қызметтердің құнын айқындау, сондай-ақ облыстық, </w:t>
      </w:r>
      <w:r>
        <w:rPr>
          <w:color w:val="000000"/>
          <w:sz w:val="28"/>
        </w:rPr>
        <w:lastRenderedPageBreak/>
        <w:t>аудандық маңызы бар автомобиль жолдарының және елді мекендер көшелерінің жол активтерін басқару әдістемесін бекіту;</w:t>
      </w:r>
    </w:p>
    <w:p w:rsidR="00F84B59" w:rsidRDefault="00891E5A">
      <w:pPr>
        <w:spacing w:after="0"/>
        <w:jc w:val="both"/>
      </w:pPr>
      <w:bookmarkStart w:id="372" w:name="z476"/>
      <w:bookmarkEnd w:id="371"/>
      <w:r>
        <w:rPr>
          <w:color w:val="000000"/>
          <w:sz w:val="28"/>
        </w:rPr>
        <w:t>      412) жол дерекқорын қалыптастыру және жүргізу қағидаларын бекіту;</w:t>
      </w:r>
    </w:p>
    <w:p w:rsidR="00F84B59" w:rsidRDefault="00891E5A">
      <w:pPr>
        <w:spacing w:after="0"/>
        <w:jc w:val="both"/>
      </w:pPr>
      <w:bookmarkStart w:id="373" w:name="z477"/>
      <w:bookmarkEnd w:id="372"/>
      <w:r>
        <w:rPr>
          <w:color w:val="000000"/>
          <w:sz w:val="28"/>
        </w:rPr>
        <w:t>      413) табиғи монополиялар саласында басшылықты жүзеге асыратын мемлекеттік органмен келісу бойынша магистральдық теміржол желісінің жұмыс істеуі үшін технологиялық қажетті станциялық жолдардың, электрмен жабдықтау, сигнал беру, байланыс объектілерінің, құрылғылардың, жабдықтардың, ғимараттардың, құрылымдардың, құрылыстар мен өзге де объектілердің тізбесін бекіту;</w:t>
      </w:r>
    </w:p>
    <w:p w:rsidR="00F84B59" w:rsidRDefault="00891E5A">
      <w:pPr>
        <w:spacing w:after="0"/>
        <w:jc w:val="both"/>
      </w:pPr>
      <w:bookmarkStart w:id="374" w:name="z478"/>
      <w:bookmarkEnd w:id="373"/>
      <w:r>
        <w:rPr>
          <w:color w:val="000000"/>
          <w:sz w:val="28"/>
        </w:rPr>
        <w:t>      414) тасымалдарды ұйымдастыруға және (немесе) тасымалдауға байланысты қызметтерді орындауға арналған шарттар бойынша міндеттемелерді қамтамасыз ету тәртібі мен шараларын айқындау;</w:t>
      </w:r>
    </w:p>
    <w:p w:rsidR="00F84B59" w:rsidRDefault="00891E5A">
      <w:pPr>
        <w:spacing w:after="0"/>
        <w:jc w:val="both"/>
      </w:pPr>
      <w:bookmarkStart w:id="375" w:name="z479"/>
      <w:bookmarkEnd w:id="374"/>
      <w:r>
        <w:rPr>
          <w:color w:val="000000"/>
          <w:sz w:val="28"/>
        </w:rPr>
        <w:t>      415) теміржол көлігімен тасымалдау кезінде әскерилендірілген күзет алып жүруге тиіс жүктердің тізбесін бекіту;</w:t>
      </w:r>
    </w:p>
    <w:p w:rsidR="00F84B59" w:rsidRDefault="00891E5A">
      <w:pPr>
        <w:spacing w:after="0"/>
        <w:jc w:val="both"/>
      </w:pPr>
      <w:bookmarkStart w:id="376" w:name="z480"/>
      <w:bookmarkEnd w:id="375"/>
      <w:r>
        <w:rPr>
          <w:color w:val="000000"/>
          <w:sz w:val="28"/>
        </w:rPr>
        <w:t>      416) теміржол көлігі қызметкерлерін кәсіби үздік белгімен марапаттау тәртібін бекіту;</w:t>
      </w:r>
    </w:p>
    <w:p w:rsidR="00F84B59" w:rsidRDefault="00891E5A">
      <w:pPr>
        <w:spacing w:after="0"/>
        <w:jc w:val="both"/>
      </w:pPr>
      <w:bookmarkStart w:id="377" w:name="z481"/>
      <w:bookmarkEnd w:id="376"/>
      <w:r>
        <w:rPr>
          <w:color w:val="000000"/>
          <w:sz w:val="28"/>
        </w:rPr>
        <w:t>      417) экспедиторлар қызметін көрсету тәртібін айқындау;</w:t>
      </w:r>
    </w:p>
    <w:p w:rsidR="00F84B59" w:rsidRDefault="00891E5A">
      <w:pPr>
        <w:spacing w:after="0"/>
        <w:jc w:val="both"/>
      </w:pPr>
      <w:bookmarkStart w:id="378" w:name="z482"/>
      <w:bookmarkEnd w:id="377"/>
      <w:r>
        <w:rPr>
          <w:color w:val="000000"/>
          <w:sz w:val="28"/>
        </w:rPr>
        <w:t>      418) вагондар (контейнерлер) операторлары ұсынатын қызметтер тәртiбiн айқындау;</w:t>
      </w:r>
    </w:p>
    <w:p w:rsidR="00F84B59" w:rsidRDefault="00891E5A">
      <w:pPr>
        <w:spacing w:after="0"/>
        <w:jc w:val="both"/>
      </w:pPr>
      <w:bookmarkStart w:id="379" w:name="z483"/>
      <w:bookmarkEnd w:id="378"/>
      <w:r>
        <w:rPr>
          <w:color w:val="000000"/>
          <w:sz w:val="28"/>
        </w:rPr>
        <w:t>      419) локомотивтік тартқыш қызметтерін көрсету тәртібін айқындау;</w:t>
      </w:r>
    </w:p>
    <w:p w:rsidR="00F84B59" w:rsidRDefault="00891E5A">
      <w:pPr>
        <w:spacing w:after="0"/>
        <w:jc w:val="both"/>
      </w:pPr>
      <w:bookmarkStart w:id="380" w:name="z484"/>
      <w:bookmarkEnd w:id="379"/>
      <w:r>
        <w:rPr>
          <w:color w:val="000000"/>
          <w:sz w:val="28"/>
        </w:rPr>
        <w:t>      420) тасымалдау процесіне қатысушылардың өзара технологиялық іс-қимыл жасау қағидаларын бекіту;</w:t>
      </w:r>
    </w:p>
    <w:p w:rsidR="00F84B59" w:rsidRDefault="00891E5A">
      <w:pPr>
        <w:spacing w:after="0"/>
        <w:jc w:val="both"/>
      </w:pPr>
      <w:bookmarkStart w:id="381" w:name="z485"/>
      <w:bookmarkEnd w:id="380"/>
      <w:r>
        <w:rPr>
          <w:color w:val="000000"/>
          <w:sz w:val="28"/>
        </w:rPr>
        <w:t>      421) табиғи монополиялар салаларында басшылықты жүзеге асыратын мемлекеттік органмен келісу бойынша магистральдық теміржол желісінің көрсетілетін қызметтеріне кіретін операциялар тізбесін бекіту;</w:t>
      </w:r>
    </w:p>
    <w:p w:rsidR="00F84B59" w:rsidRDefault="00891E5A">
      <w:pPr>
        <w:spacing w:after="0"/>
        <w:jc w:val="both"/>
      </w:pPr>
      <w:bookmarkStart w:id="382" w:name="z486"/>
      <w:bookmarkEnd w:id="381"/>
      <w:r>
        <w:rPr>
          <w:color w:val="000000"/>
          <w:sz w:val="28"/>
        </w:rPr>
        <w:t>      422) табиғи монополиялар салаларында басшылықты жүзеге асыратын мемлекеттік органмен келісу бойынша кірме жолдардың көрсетілетін қызметтеріне кіретін операциялар тізбесін бекіту;</w:t>
      </w:r>
    </w:p>
    <w:p w:rsidR="00F84B59" w:rsidRDefault="00891E5A">
      <w:pPr>
        <w:spacing w:after="0"/>
        <w:jc w:val="both"/>
      </w:pPr>
      <w:bookmarkStart w:id="383" w:name="z487"/>
      <w:bookmarkEnd w:id="382"/>
      <w:r>
        <w:rPr>
          <w:color w:val="000000"/>
          <w:sz w:val="28"/>
        </w:rPr>
        <w:t>      423) теміржолдарды техникалық пайдалану, қызмет көрсету және жөндеу қағидаларын бекіту;</w:t>
      </w:r>
    </w:p>
    <w:p w:rsidR="00F84B59" w:rsidRDefault="00891E5A">
      <w:pPr>
        <w:spacing w:after="0"/>
        <w:jc w:val="both"/>
      </w:pPr>
      <w:bookmarkStart w:id="384" w:name="z488"/>
      <w:bookmarkEnd w:id="383"/>
      <w:r>
        <w:rPr>
          <w:color w:val="000000"/>
          <w:sz w:val="28"/>
        </w:rPr>
        <w:t>      424) жаңадан салынып жатқан жолдардың жұмыс iстеп тұрған кiрме жолдарға жалғасуын келісу тәртібін бекіту;</w:t>
      </w:r>
    </w:p>
    <w:p w:rsidR="00F84B59" w:rsidRDefault="00891E5A">
      <w:pPr>
        <w:spacing w:after="0"/>
        <w:jc w:val="both"/>
      </w:pPr>
      <w:bookmarkStart w:id="385" w:name="z489"/>
      <w:bookmarkEnd w:id="384"/>
      <w:r>
        <w:rPr>
          <w:color w:val="000000"/>
          <w:sz w:val="28"/>
        </w:rPr>
        <w:t>      425) Күзет аймағындағы жерлердің көлемдерін, пайдалану режимін айқындау жөніндегі және теміржол көлігінің мұқтаждарына бөлінген белдеудегі жерлерді пайдалану қағидаларын бекіту;</w:t>
      </w:r>
    </w:p>
    <w:p w:rsidR="00F84B59" w:rsidRDefault="00891E5A">
      <w:pPr>
        <w:spacing w:after="0"/>
        <w:jc w:val="both"/>
      </w:pPr>
      <w:bookmarkStart w:id="386" w:name="z490"/>
      <w:bookmarkEnd w:id="385"/>
      <w:r>
        <w:rPr>
          <w:color w:val="000000"/>
          <w:sz w:val="28"/>
        </w:rPr>
        <w:t>      426) жолаушылар поездарды тексеруді тағайындау туралы актіні есепке алу журналын жүргізу тәртібі мен оның нысанын бекіту;</w:t>
      </w:r>
    </w:p>
    <w:p w:rsidR="00F84B59" w:rsidRDefault="00891E5A">
      <w:pPr>
        <w:spacing w:after="0"/>
        <w:jc w:val="both"/>
      </w:pPr>
      <w:bookmarkStart w:id="387" w:name="z491"/>
      <w:bookmarkEnd w:id="386"/>
      <w:r>
        <w:rPr>
          <w:color w:val="000000"/>
          <w:sz w:val="28"/>
        </w:rPr>
        <w:lastRenderedPageBreak/>
        <w:t>      427) облыстың, республикалық маңызы бар қаланың, астананың, ауданның (облыстық маңызы бар қаланың) және өзге де елді мекендердің жергілікті өкілді және атқарушы органдарымен келісу бойынша теміржол станцияларының, разъездердің жұмыс режиміне қойылатын талаптарды, сондай-ақ оларды ашу және жабу тәртібін айқындау;</w:t>
      </w:r>
    </w:p>
    <w:p w:rsidR="00F84B59" w:rsidRDefault="00891E5A">
      <w:pPr>
        <w:spacing w:after="0"/>
        <w:jc w:val="both"/>
      </w:pPr>
      <w:bookmarkStart w:id="388" w:name="z492"/>
      <w:bookmarkEnd w:id="387"/>
      <w:r>
        <w:rPr>
          <w:color w:val="000000"/>
          <w:sz w:val="28"/>
        </w:rPr>
        <w:t>      428) поездардың қозғалысына тікелей байланысты теміржол көлігі жұмыскерлерінің кәсіби даярлығы мен денсаулығы жөніндегі талаптарды айқындау;</w:t>
      </w:r>
    </w:p>
    <w:p w:rsidR="00F84B59" w:rsidRDefault="00891E5A">
      <w:pPr>
        <w:spacing w:after="0"/>
        <w:jc w:val="both"/>
      </w:pPr>
      <w:bookmarkStart w:id="389" w:name="z493"/>
      <w:bookmarkEnd w:id="388"/>
      <w:r>
        <w:rPr>
          <w:color w:val="000000"/>
          <w:sz w:val="28"/>
        </w:rPr>
        <w:t>      429) жолаушылар поездарының құрамындағы жылжымалы құрамды тіркеу және оның бағытпен жүруінің тәртібі мен шарттарын айқындау;</w:t>
      </w:r>
    </w:p>
    <w:p w:rsidR="00F84B59" w:rsidRDefault="00891E5A">
      <w:pPr>
        <w:spacing w:after="0"/>
        <w:jc w:val="both"/>
      </w:pPr>
      <w:bookmarkStart w:id="390" w:name="z494"/>
      <w:bookmarkEnd w:id="389"/>
      <w:r>
        <w:rPr>
          <w:color w:val="000000"/>
          <w:sz w:val="28"/>
        </w:rPr>
        <w:t>      430) лауазымдар (кәсiптер) тiзбесiн, лауазымдарға (кәсiптерге) қойылатын бiлiктiлiк талаптарына сәйкес кәсiби даярлық деңгейiн, лауазымға (кәсiпке) қойылатын бiлiктiлiк талаптарын айқындау тәртiбiн белгiлеу;</w:t>
      </w:r>
    </w:p>
    <w:p w:rsidR="00F84B59" w:rsidRDefault="00891E5A">
      <w:pPr>
        <w:spacing w:after="0"/>
        <w:jc w:val="both"/>
      </w:pPr>
      <w:bookmarkStart w:id="391" w:name="z495"/>
      <w:bookmarkEnd w:id="390"/>
      <w:r>
        <w:rPr>
          <w:color w:val="000000"/>
          <w:sz w:val="28"/>
        </w:rPr>
        <w:t>      431) табиғи және техногендік сипаттағы төтенше жағдайлар салдарын жою үшін қажетті материалдық және техникалық құралдар қорының тізбесін айқындау;</w:t>
      </w:r>
    </w:p>
    <w:p w:rsidR="00F84B59" w:rsidRDefault="00891E5A">
      <w:pPr>
        <w:spacing w:after="0"/>
        <w:jc w:val="both"/>
      </w:pPr>
      <w:bookmarkStart w:id="392" w:name="z496"/>
      <w:bookmarkEnd w:id="391"/>
      <w:r>
        <w:rPr>
          <w:color w:val="000000"/>
          <w:sz w:val="28"/>
        </w:rPr>
        <w:t>      432) жылжымалы құрамды, арнайы жылжымалы құрамды сыныптау тізбесін бекіту;</w:t>
      </w:r>
    </w:p>
    <w:p w:rsidR="00F84B59" w:rsidRDefault="00891E5A">
      <w:pPr>
        <w:spacing w:after="0"/>
        <w:jc w:val="both"/>
      </w:pPr>
      <w:bookmarkStart w:id="393" w:name="z497"/>
      <w:bookmarkEnd w:id="392"/>
      <w:r>
        <w:rPr>
          <w:color w:val="000000"/>
          <w:sz w:val="28"/>
        </w:rPr>
        <w:t>      433) поездардың қозғалысы және теміржол көлігіндегі маневрлік жұмыс жөніндегі нұсқаулықты бекіту;</w:t>
      </w:r>
    </w:p>
    <w:p w:rsidR="00F84B59" w:rsidRDefault="00891E5A">
      <w:pPr>
        <w:spacing w:after="0"/>
        <w:jc w:val="both"/>
      </w:pPr>
      <w:bookmarkStart w:id="394" w:name="z498"/>
      <w:bookmarkEnd w:id="393"/>
      <w:r>
        <w:rPr>
          <w:color w:val="000000"/>
          <w:sz w:val="28"/>
        </w:rPr>
        <w:t>      434) жылжымалы құрамның қызмет ету мерзімдерін ұзарту қағидаларын бекіту;</w:t>
      </w:r>
    </w:p>
    <w:p w:rsidR="00F84B59" w:rsidRDefault="00891E5A">
      <w:pPr>
        <w:spacing w:after="0"/>
        <w:jc w:val="both"/>
      </w:pPr>
      <w:bookmarkStart w:id="395" w:name="z499"/>
      <w:bookmarkEnd w:id="394"/>
      <w:r>
        <w:rPr>
          <w:color w:val="000000"/>
          <w:sz w:val="28"/>
        </w:rPr>
        <w:t>      435) теміржол өткелдерін техникалық пайдалану, қызмет көрсету және жөндеу қағидаларын бекіту;</w:t>
      </w:r>
    </w:p>
    <w:p w:rsidR="00F84B59" w:rsidRDefault="00891E5A">
      <w:pPr>
        <w:spacing w:after="0"/>
        <w:jc w:val="both"/>
      </w:pPr>
      <w:bookmarkStart w:id="396" w:name="z500"/>
      <w:bookmarkEnd w:id="395"/>
      <w:r>
        <w:rPr>
          <w:color w:val="000000"/>
          <w:sz w:val="28"/>
        </w:rPr>
        <w:t>      436) нысанды киім (погонсыз) киіп жүруге құқығы бар теміржол көлігіндегі мемлекеттік бақылау қызметкерлері лауазымдарының (кәсіптерінің) тізбесін, нысанды киімнің (погонсыз) үлгілерін, оны киіп жүру тәртібін және айырым белгілерін бекіту;</w:t>
      </w:r>
    </w:p>
    <w:p w:rsidR="00F84B59" w:rsidRDefault="00891E5A">
      <w:pPr>
        <w:spacing w:after="0"/>
        <w:jc w:val="both"/>
      </w:pPr>
      <w:bookmarkStart w:id="397" w:name="z501"/>
      <w:bookmarkEnd w:id="396"/>
      <w:r>
        <w:rPr>
          <w:color w:val="000000"/>
          <w:sz w:val="28"/>
        </w:rPr>
        <w:t>      437) жолаушыларды, багажды, жүк-багажды, жүктерді тасымалдау және тасымалдау кезінде жылжымалы құрамды пайдалану туралы есептілікті есепке алуды жүргізу мен беру тәртібін бекіту;</w:t>
      </w:r>
    </w:p>
    <w:p w:rsidR="00F84B59" w:rsidRDefault="00891E5A">
      <w:pPr>
        <w:spacing w:after="0"/>
        <w:jc w:val="both"/>
      </w:pPr>
      <w:bookmarkStart w:id="398" w:name="z502"/>
      <w:bookmarkEnd w:id="397"/>
      <w:r>
        <w:rPr>
          <w:color w:val="000000"/>
          <w:sz w:val="28"/>
        </w:rPr>
        <w:t>      438) Қазақстан Республикасының аумағында теміржол көлігіндегі апаттарды, аварияларды тергеуге қатысу;</w:t>
      </w:r>
    </w:p>
    <w:p w:rsidR="00F84B59" w:rsidRDefault="00891E5A">
      <w:pPr>
        <w:spacing w:after="0"/>
        <w:jc w:val="both"/>
      </w:pPr>
      <w:bookmarkStart w:id="399" w:name="z503"/>
      <w:bookmarkEnd w:id="398"/>
      <w:r>
        <w:rPr>
          <w:color w:val="000000"/>
          <w:sz w:val="28"/>
        </w:rPr>
        <w:t>      439) поездар қозғалысына байланысты терминдерді бекіту;</w:t>
      </w:r>
    </w:p>
    <w:p w:rsidR="00F84B59" w:rsidRDefault="00891E5A">
      <w:pPr>
        <w:spacing w:after="0"/>
        <w:jc w:val="both"/>
      </w:pPr>
      <w:bookmarkStart w:id="400" w:name="z504"/>
      <w:bookmarkEnd w:id="399"/>
      <w:r>
        <w:rPr>
          <w:color w:val="000000"/>
          <w:sz w:val="28"/>
        </w:rPr>
        <w:t>      440) Қазақстан Республикасында теміржол көлігіндегі жол жүру құжаттарын (билеттерді) сатуды ұйымдастыру қағидаларын бекіту;</w:t>
      </w:r>
    </w:p>
    <w:p w:rsidR="00F84B59" w:rsidRDefault="00891E5A">
      <w:pPr>
        <w:spacing w:after="0"/>
        <w:jc w:val="both"/>
      </w:pPr>
      <w:bookmarkStart w:id="401" w:name="z505"/>
      <w:bookmarkEnd w:id="400"/>
      <w:r>
        <w:rPr>
          <w:color w:val="000000"/>
          <w:sz w:val="28"/>
        </w:rPr>
        <w:lastRenderedPageBreak/>
        <w:t>      441) теміржол көлігіндегі табиғи монополиялар субъектілерінің шикізат пен материалдар, қосалқы бөлшектер, жабдықтар, жанармай, энергия шығыстарының, техникалық шығындарының техникалық және технологиялық үлгілік нормаларын бекіту;</w:t>
      </w:r>
    </w:p>
    <w:p w:rsidR="00F84B59" w:rsidRDefault="00891E5A">
      <w:pPr>
        <w:spacing w:after="0"/>
        <w:jc w:val="both"/>
      </w:pPr>
      <w:bookmarkStart w:id="402" w:name="z506"/>
      <w:bookmarkEnd w:id="401"/>
      <w:r>
        <w:rPr>
          <w:color w:val="000000"/>
          <w:sz w:val="28"/>
        </w:rPr>
        <w:t>      442) теміржол вокзалдарының тізбесін олардың сыныбына сәйкес бекіту;</w:t>
      </w:r>
    </w:p>
    <w:p w:rsidR="00F84B59" w:rsidRDefault="00891E5A">
      <w:pPr>
        <w:spacing w:after="0"/>
        <w:jc w:val="both"/>
      </w:pPr>
      <w:bookmarkStart w:id="403" w:name="z507"/>
      <w:bookmarkEnd w:id="402"/>
      <w:r>
        <w:rPr>
          <w:color w:val="000000"/>
          <w:sz w:val="28"/>
        </w:rPr>
        <w:t>      443) теміржол көлігінде қолданылатын бірыңғай есепке алу-есептеу уақытын белгілеу;</w:t>
      </w:r>
    </w:p>
    <w:p w:rsidR="00F84B59" w:rsidRDefault="00891E5A">
      <w:pPr>
        <w:spacing w:after="0"/>
        <w:jc w:val="both"/>
      </w:pPr>
      <w:bookmarkStart w:id="404" w:name="z508"/>
      <w:bookmarkEnd w:id="403"/>
      <w:r>
        <w:rPr>
          <w:color w:val="000000"/>
          <w:sz w:val="28"/>
        </w:rPr>
        <w:t>      444) теңіз портының капитанын лауазымға тағайындау және босату;</w:t>
      </w:r>
    </w:p>
    <w:p w:rsidR="00F84B59" w:rsidRDefault="00891E5A">
      <w:pPr>
        <w:spacing w:after="0"/>
        <w:jc w:val="both"/>
      </w:pPr>
      <w:bookmarkStart w:id="405" w:name="z509"/>
      <w:bookmarkEnd w:id="404"/>
      <w:r>
        <w:rPr>
          <w:color w:val="000000"/>
          <w:sz w:val="28"/>
        </w:rPr>
        <w:t>      445) нысанды киiм (погонсыз) берілетін теңіз көлігіндегі мемлекеттік бақылау қызметкерлері лауазымдарының (кәсіптерінің) тізбесін, нысанды киiмнің және айырым белгiлерiнің үлгiлерiн, нысанды киiм (погонсыз) киiп жүру тәртiбiн бекiту;</w:t>
      </w:r>
    </w:p>
    <w:p w:rsidR="00F84B59" w:rsidRDefault="00891E5A">
      <w:pPr>
        <w:spacing w:after="0"/>
        <w:jc w:val="both"/>
      </w:pPr>
      <w:bookmarkStart w:id="406" w:name="z510"/>
      <w:bookmarkEnd w:id="405"/>
      <w:r>
        <w:rPr>
          <w:color w:val="000000"/>
          <w:sz w:val="28"/>
        </w:rPr>
        <w:t>      446) теңіз лоцмандарына арналған біліктілік талаптарын белгілеу;</w:t>
      </w:r>
    </w:p>
    <w:p w:rsidR="00F84B59" w:rsidRDefault="00891E5A">
      <w:pPr>
        <w:spacing w:after="0"/>
        <w:jc w:val="both"/>
      </w:pPr>
      <w:bookmarkStart w:id="407" w:name="z511"/>
      <w:bookmarkEnd w:id="406"/>
      <w:r>
        <w:rPr>
          <w:color w:val="000000"/>
          <w:sz w:val="28"/>
        </w:rPr>
        <w:t>      447) әлеуметтік, табиғи және техногендік сипаттағы төтенше жағдайлар кезінде тиiстi мемлекеттiк органдармен келiсу бойынша сауда мақсатында теңізде жүзу саласында тасымалдау үшін жүктерді қабылдауды уақытша тоқтатудың немесе шектеудің әрекет ету мерзімін белгілеу;</w:t>
      </w:r>
    </w:p>
    <w:p w:rsidR="00F84B59" w:rsidRDefault="00891E5A">
      <w:pPr>
        <w:spacing w:after="0"/>
        <w:jc w:val="both"/>
      </w:pPr>
      <w:bookmarkStart w:id="408" w:name="z512"/>
      <w:bookmarkEnd w:id="407"/>
      <w:r>
        <w:rPr>
          <w:color w:val="000000"/>
          <w:sz w:val="28"/>
        </w:rPr>
        <w:t>      448) актілер нысандарын, оларды жасау тәртібін және актілерді жасауды талап етпейтін жағдайларды куәландыру тәртібін бекіту;</w:t>
      </w:r>
    </w:p>
    <w:p w:rsidR="00F84B59" w:rsidRDefault="00891E5A">
      <w:pPr>
        <w:spacing w:after="0"/>
        <w:jc w:val="both"/>
      </w:pPr>
      <w:bookmarkStart w:id="409" w:name="z513"/>
      <w:bookmarkEnd w:id="408"/>
      <w:r>
        <w:rPr>
          <w:color w:val="000000"/>
          <w:sz w:val="28"/>
        </w:rPr>
        <w:t>      449) теңіз кемелерінің экипаждарын азық-түлікпен қамтамасыз ету қағидасын бекіту;</w:t>
      </w:r>
    </w:p>
    <w:p w:rsidR="00F84B59" w:rsidRDefault="00891E5A">
      <w:pPr>
        <w:spacing w:after="0"/>
        <w:jc w:val="both"/>
      </w:pPr>
      <w:bookmarkStart w:id="410" w:name="z514"/>
      <w:bookmarkEnd w:id="409"/>
      <w:r>
        <w:rPr>
          <w:color w:val="000000"/>
          <w:sz w:val="28"/>
        </w:rPr>
        <w:t>      450) теңіз кемелерін сыныптау және жасау қағидаларын бекіту;</w:t>
      </w:r>
    </w:p>
    <w:p w:rsidR="00F84B59" w:rsidRDefault="00891E5A">
      <w:pPr>
        <w:spacing w:after="0"/>
        <w:jc w:val="both"/>
      </w:pPr>
      <w:bookmarkStart w:id="411" w:name="z515"/>
      <w:bookmarkEnd w:id="410"/>
      <w:r>
        <w:rPr>
          <w:color w:val="000000"/>
          <w:sz w:val="28"/>
        </w:rPr>
        <w:t>      451) теңіз кемелерінің жүк маркасы туралы қағидаларды бекіту;</w:t>
      </w:r>
    </w:p>
    <w:p w:rsidR="00F84B59" w:rsidRDefault="00891E5A">
      <w:pPr>
        <w:spacing w:after="0"/>
        <w:jc w:val="both"/>
      </w:pPr>
      <w:bookmarkStart w:id="412" w:name="z516"/>
      <w:bookmarkEnd w:id="411"/>
      <w:r>
        <w:rPr>
          <w:color w:val="000000"/>
          <w:sz w:val="28"/>
        </w:rPr>
        <w:t>      452) теңіз кемелерінің жүк көтергіш құрылғыларын куәландыру қағидаларын бекіту;</w:t>
      </w:r>
    </w:p>
    <w:p w:rsidR="00F84B59" w:rsidRDefault="00891E5A">
      <w:pPr>
        <w:spacing w:after="0"/>
        <w:jc w:val="both"/>
      </w:pPr>
      <w:bookmarkStart w:id="413" w:name="z517"/>
      <w:bookmarkEnd w:id="412"/>
      <w:r>
        <w:rPr>
          <w:color w:val="000000"/>
          <w:sz w:val="28"/>
        </w:rPr>
        <w:t>      453) кемелерді лоцмандық алып өтудің міндетті аудандары мен міндетті емес аудандарын белгілеу және мұндай аудандар туралы ақпаратты теңіз порттары мен лоцияларына жалпыға бірдей жеткізу;</w:t>
      </w:r>
    </w:p>
    <w:p w:rsidR="00F84B59" w:rsidRDefault="00891E5A">
      <w:pPr>
        <w:spacing w:after="0"/>
        <w:jc w:val="both"/>
      </w:pPr>
      <w:bookmarkStart w:id="414" w:name="z518"/>
      <w:bookmarkEnd w:id="413"/>
      <w:r>
        <w:rPr>
          <w:color w:val="000000"/>
          <w:sz w:val="28"/>
        </w:rPr>
        <w:t>      454) теңіз портының капитаны туралы ережені бекіту;</w:t>
      </w:r>
    </w:p>
    <w:p w:rsidR="00F84B59" w:rsidRDefault="00891E5A">
      <w:pPr>
        <w:spacing w:after="0"/>
        <w:jc w:val="both"/>
      </w:pPr>
      <w:bookmarkStart w:id="415" w:name="z519"/>
      <w:bookmarkEnd w:id="414"/>
      <w:r>
        <w:rPr>
          <w:color w:val="000000"/>
          <w:sz w:val="28"/>
        </w:rPr>
        <w:t>      455) еңбек жөніндегі уәкілетті мемлекеттік органмен келісу бойынша Қазақстан Республикасының теңіз флоты кемелерінің жүзу құрамының жұмыс уақыты мен демалыс уақытын реттеу ерекшеліктерін белгілеу;</w:t>
      </w:r>
    </w:p>
    <w:p w:rsidR="00F84B59" w:rsidRDefault="00891E5A">
      <w:pPr>
        <w:spacing w:after="0"/>
        <w:jc w:val="both"/>
      </w:pPr>
      <w:bookmarkStart w:id="416" w:name="z520"/>
      <w:bookmarkEnd w:id="415"/>
      <w:r>
        <w:rPr>
          <w:color w:val="000000"/>
          <w:sz w:val="28"/>
        </w:rPr>
        <w:t>      456) еңбек жөніндегі уәкілетті мемлекеттік органмен келісу бойынша теңізшілердің еңбегі мен олардың еңбекақысын реттеу ерекшеліктерін белгілеу;</w:t>
      </w:r>
    </w:p>
    <w:p w:rsidR="00F84B59" w:rsidRDefault="00891E5A">
      <w:pPr>
        <w:spacing w:after="0"/>
        <w:jc w:val="both"/>
      </w:pPr>
      <w:bookmarkStart w:id="417" w:name="z521"/>
      <w:bookmarkEnd w:id="416"/>
      <w:r>
        <w:rPr>
          <w:color w:val="000000"/>
          <w:sz w:val="28"/>
        </w:rPr>
        <w:t>      457) Қазақстан Республикасының Үкіметі айқындаған өкілеттіктер шегінде Қазақстан Республикасының теңіз әкімшілігі ретінде әрекет ету;</w:t>
      </w:r>
    </w:p>
    <w:p w:rsidR="00F84B59" w:rsidRDefault="00891E5A">
      <w:pPr>
        <w:spacing w:after="0"/>
        <w:jc w:val="both"/>
      </w:pPr>
      <w:bookmarkStart w:id="418" w:name="z522"/>
      <w:bookmarkEnd w:id="417"/>
      <w:r>
        <w:rPr>
          <w:color w:val="000000"/>
          <w:sz w:val="28"/>
        </w:rPr>
        <w:lastRenderedPageBreak/>
        <w:t>      458) Қазақстан Республикасының теңіз көлiгіндегi экспедиторлық қызметтi жүзеге асыру қағидаларын бекіту;</w:t>
      </w:r>
    </w:p>
    <w:p w:rsidR="00F84B59" w:rsidRDefault="00891E5A">
      <w:pPr>
        <w:spacing w:after="0"/>
        <w:jc w:val="both"/>
      </w:pPr>
      <w:bookmarkStart w:id="419" w:name="z523"/>
      <w:bookmarkEnd w:id="418"/>
      <w:r>
        <w:rPr>
          <w:color w:val="000000"/>
          <w:sz w:val="28"/>
        </w:rPr>
        <w:t>      459) кеменiң немесе жасалып жатқан кеменiң ипотекасын мемлекеттiк тiркеу туралы ақпарат беру қағидаларын белгiлеу;</w:t>
      </w:r>
    </w:p>
    <w:p w:rsidR="00F84B59" w:rsidRDefault="00891E5A">
      <w:pPr>
        <w:spacing w:after="0"/>
        <w:jc w:val="both"/>
      </w:pPr>
      <w:bookmarkStart w:id="420" w:name="z524"/>
      <w:bookmarkEnd w:id="419"/>
      <w:r>
        <w:rPr>
          <w:color w:val="000000"/>
          <w:sz w:val="28"/>
        </w:rPr>
        <w:t>      460) мемлекеттік кеме тізілімінің, жалға алынған шетелдік кемелер тізілімінің және кеме кітабының нысандарын бекіту;</w:t>
      </w:r>
    </w:p>
    <w:p w:rsidR="00F84B59" w:rsidRDefault="00891E5A">
      <w:pPr>
        <w:spacing w:after="0"/>
        <w:jc w:val="both"/>
      </w:pPr>
      <w:bookmarkStart w:id="421" w:name="z525"/>
      <w:bookmarkEnd w:id="420"/>
      <w:r>
        <w:rPr>
          <w:color w:val="000000"/>
          <w:sz w:val="28"/>
        </w:rPr>
        <w:t>      461) лоцмандық қызмет туралы ережені бекіту;</w:t>
      </w:r>
    </w:p>
    <w:p w:rsidR="00F84B59" w:rsidRDefault="00891E5A">
      <w:pPr>
        <w:spacing w:after="0"/>
        <w:jc w:val="both"/>
      </w:pPr>
      <w:bookmarkStart w:id="422" w:name="z526"/>
      <w:bookmarkEnd w:id="421"/>
      <w:r>
        <w:rPr>
          <w:color w:val="000000"/>
          <w:sz w:val="28"/>
        </w:rPr>
        <w:t>      462) ішкі су жолдары учаскелерінің тізбесін, міндетті лоцмандық алып өтуге жататын кемелердің үлгілері мен көлемдерін бекіту;</w:t>
      </w:r>
    </w:p>
    <w:p w:rsidR="00F84B59" w:rsidRDefault="00891E5A">
      <w:pPr>
        <w:spacing w:after="0"/>
        <w:jc w:val="both"/>
      </w:pPr>
      <w:bookmarkStart w:id="423" w:name="z527"/>
      <w:bookmarkEnd w:id="422"/>
      <w:r>
        <w:rPr>
          <w:color w:val="000000"/>
          <w:sz w:val="28"/>
        </w:rPr>
        <w:t>      463) нысанды киім (погонсыз) киіп жүруге құқығы бар мемлекеттік бақылау және қадағалау қызметкерлері лауазымдарының (кәсіптерінің) тізбесін, нысанды киімнің (погонсыз) және айырым белгілерінің үлгілерін, сондай-ақ оны киіп жүру тәртібін бекіту;</w:t>
      </w:r>
    </w:p>
    <w:p w:rsidR="00F84B59" w:rsidRDefault="00891E5A">
      <w:pPr>
        <w:spacing w:after="0"/>
        <w:jc w:val="both"/>
      </w:pPr>
      <w:bookmarkStart w:id="424" w:name="z528"/>
      <w:bookmarkEnd w:id="423"/>
      <w:r>
        <w:rPr>
          <w:color w:val="000000"/>
          <w:sz w:val="28"/>
        </w:rPr>
        <w:t>      464) суға кеткен мүлікті көтерудің тәртібі мен мерзімдерін айқындау;</w:t>
      </w:r>
    </w:p>
    <w:p w:rsidR="00F84B59" w:rsidRDefault="00891E5A">
      <w:pPr>
        <w:spacing w:after="0"/>
        <w:jc w:val="both"/>
      </w:pPr>
      <w:bookmarkStart w:id="425" w:name="z529"/>
      <w:bookmarkEnd w:id="424"/>
      <w:r>
        <w:rPr>
          <w:color w:val="000000"/>
          <w:sz w:val="28"/>
        </w:rPr>
        <w:t>      465) кемелерді жасауды және материалдар мен бұйымдарды дайындауды техникалық байқау қағидаларын бекіту;</w:t>
      </w:r>
    </w:p>
    <w:p w:rsidR="00F84B59" w:rsidRDefault="00891E5A">
      <w:pPr>
        <w:spacing w:after="0"/>
        <w:jc w:val="both"/>
      </w:pPr>
      <w:bookmarkStart w:id="426" w:name="z530"/>
      <w:bookmarkEnd w:id="425"/>
      <w:r>
        <w:rPr>
          <w:color w:val="000000"/>
          <w:sz w:val="28"/>
        </w:rPr>
        <w:t>      466) ішкі су көлігі саласында кеме атауын беру тәртібін белгілеу;</w:t>
      </w:r>
    </w:p>
    <w:p w:rsidR="00F84B59" w:rsidRDefault="00891E5A">
      <w:pPr>
        <w:spacing w:after="0"/>
        <w:jc w:val="both"/>
      </w:pPr>
      <w:bookmarkStart w:id="427" w:name="z531"/>
      <w:bookmarkEnd w:id="426"/>
      <w:r>
        <w:rPr>
          <w:color w:val="000000"/>
          <w:sz w:val="28"/>
        </w:rPr>
        <w:t>      467) пайдаланылатын кемелерді куәландыру қағидаларын бекіту;</w:t>
      </w:r>
    </w:p>
    <w:p w:rsidR="00F84B59" w:rsidRDefault="00891E5A">
      <w:pPr>
        <w:spacing w:after="0"/>
        <w:jc w:val="both"/>
      </w:pPr>
      <w:bookmarkStart w:id="428" w:name="z532"/>
      <w:bookmarkEnd w:id="427"/>
      <w:r>
        <w:rPr>
          <w:color w:val="000000"/>
          <w:sz w:val="28"/>
        </w:rPr>
        <w:t>      468) кемелердің кеме қатынасы шлюздері арқылы өту қағидаларын бекіту;</w:t>
      </w:r>
    </w:p>
    <w:p w:rsidR="00F84B59" w:rsidRDefault="00891E5A">
      <w:pPr>
        <w:spacing w:after="0"/>
        <w:jc w:val="both"/>
      </w:pPr>
      <w:bookmarkStart w:id="429" w:name="z533"/>
      <w:bookmarkEnd w:id="428"/>
      <w:r>
        <w:rPr>
          <w:color w:val="000000"/>
          <w:sz w:val="28"/>
        </w:rPr>
        <w:t>      469) пайдаланылған кемелердің элементтерін пайдалана отырып, ішкі және аралас "өзен-теңіз" суларында жүзетін кемелерді жасау қағидаларын бекіту;</w:t>
      </w:r>
    </w:p>
    <w:p w:rsidR="00F84B59" w:rsidRDefault="00891E5A">
      <w:pPr>
        <w:spacing w:after="0"/>
        <w:jc w:val="both"/>
      </w:pPr>
      <w:bookmarkStart w:id="430" w:name="z534"/>
      <w:bookmarkEnd w:id="429"/>
      <w:r>
        <w:rPr>
          <w:color w:val="000000"/>
          <w:sz w:val="28"/>
        </w:rPr>
        <w:t>      470) ішкі суларда жүзетін кемелерді және аралас "өзен-теңіз" суларында жүзетін кемелерді жаңарту жөніндегі қағидаларды бекіту;</w:t>
      </w:r>
    </w:p>
    <w:p w:rsidR="00F84B59" w:rsidRDefault="00891E5A">
      <w:pPr>
        <w:spacing w:after="0"/>
        <w:jc w:val="both"/>
      </w:pPr>
      <w:bookmarkStart w:id="431" w:name="z535"/>
      <w:bookmarkEnd w:id="430"/>
      <w:r>
        <w:rPr>
          <w:color w:val="000000"/>
          <w:sz w:val="28"/>
        </w:rPr>
        <w:t>      471) техникалық флот кемелерін жаңарту жөніндегі қағидаларды бекіту;</w:t>
      </w:r>
    </w:p>
    <w:p w:rsidR="00F84B59" w:rsidRDefault="00891E5A">
      <w:pPr>
        <w:spacing w:after="0"/>
        <w:jc w:val="both"/>
      </w:pPr>
      <w:bookmarkStart w:id="432" w:name="z536"/>
      <w:bookmarkEnd w:id="431"/>
      <w:r>
        <w:rPr>
          <w:color w:val="000000"/>
          <w:sz w:val="28"/>
        </w:rPr>
        <w:t>      472) ішкі суда жүзетін кемелерді жасау қағидаларын бекіту;</w:t>
      </w:r>
    </w:p>
    <w:p w:rsidR="00F84B59" w:rsidRDefault="00891E5A">
      <w:pPr>
        <w:spacing w:after="0"/>
        <w:jc w:val="both"/>
      </w:pPr>
      <w:bookmarkStart w:id="433" w:name="z537"/>
      <w:bookmarkEnd w:id="432"/>
      <w:r>
        <w:rPr>
          <w:color w:val="000000"/>
          <w:sz w:val="28"/>
        </w:rPr>
        <w:t>      473) кемелердің командалық құрамының адамдарына арналған дипломның нысанын бекіту;</w:t>
      </w:r>
    </w:p>
    <w:p w:rsidR="00F84B59" w:rsidRDefault="00891E5A">
      <w:pPr>
        <w:spacing w:after="0"/>
        <w:jc w:val="both"/>
      </w:pPr>
      <w:bookmarkStart w:id="434" w:name="z538"/>
      <w:bookmarkEnd w:id="433"/>
      <w:r>
        <w:rPr>
          <w:color w:val="000000"/>
          <w:sz w:val="28"/>
        </w:rPr>
        <w:t>      474) ішкі су жолдарында кемемен жүзу қауіпсіздігін қамтамасыз ету жөніндегі жол жұмыстарын жоспарлау және жүргізу қағидаларын бекіту;</w:t>
      </w:r>
    </w:p>
    <w:p w:rsidR="00F84B59" w:rsidRDefault="00891E5A">
      <w:pPr>
        <w:spacing w:after="0"/>
        <w:jc w:val="both"/>
      </w:pPr>
      <w:bookmarkStart w:id="435" w:name="z539"/>
      <w:bookmarkEnd w:id="434"/>
      <w:r>
        <w:rPr>
          <w:color w:val="000000"/>
          <w:sz w:val="28"/>
        </w:rPr>
        <w:t>      475) мемлекеттік статистика саласындағы уәкілетті органмен келісу бойынша кеме қатынайтын су жолдарымен кемелердің жүзуі туралы есептіліктің нысандары мен мерзімдерін, сондай-ақ оны әзірлеу тәртібін бекіту;</w:t>
      </w:r>
    </w:p>
    <w:p w:rsidR="00F84B59" w:rsidRDefault="00891E5A">
      <w:pPr>
        <w:spacing w:after="0"/>
        <w:jc w:val="both"/>
      </w:pPr>
      <w:bookmarkStart w:id="436" w:name="z540"/>
      <w:bookmarkEnd w:id="435"/>
      <w:r>
        <w:rPr>
          <w:color w:val="000000"/>
          <w:sz w:val="28"/>
        </w:rPr>
        <w:t>      476) кеме қатынайтын су жолдарымен кемелердің жүзуі туралы есептілікті әзірлеу;</w:t>
      </w:r>
    </w:p>
    <w:p w:rsidR="00F84B59" w:rsidRDefault="00891E5A">
      <w:pPr>
        <w:spacing w:after="0"/>
        <w:jc w:val="both"/>
      </w:pPr>
      <w:bookmarkStart w:id="437" w:name="z541"/>
      <w:bookmarkEnd w:id="436"/>
      <w:r>
        <w:rPr>
          <w:color w:val="000000"/>
          <w:sz w:val="28"/>
        </w:rPr>
        <w:t>      477) еңбек жөніндегі уәкілетті мемлекеттік органмен келісу бойынша ішкі су көлігі кемелеріндегі еңбек қауіпсіздігі және еңбекті қорғау саласындағы қағидаларды бекіту;</w:t>
      </w:r>
    </w:p>
    <w:p w:rsidR="00F84B59" w:rsidRDefault="00891E5A">
      <w:pPr>
        <w:spacing w:after="0"/>
        <w:jc w:val="both"/>
      </w:pPr>
      <w:bookmarkStart w:id="438" w:name="z542"/>
      <w:bookmarkEnd w:id="437"/>
      <w:r>
        <w:rPr>
          <w:color w:val="000000"/>
          <w:sz w:val="28"/>
        </w:rPr>
        <w:lastRenderedPageBreak/>
        <w:t>      478) қалалық рельстік көліктің көлік құралдарын мемлекеттік тіркеу тәртібін айқындау;</w:t>
      </w:r>
    </w:p>
    <w:p w:rsidR="00F84B59" w:rsidRDefault="00891E5A">
      <w:pPr>
        <w:spacing w:after="0"/>
        <w:jc w:val="both"/>
      </w:pPr>
      <w:bookmarkStart w:id="439" w:name="z543"/>
      <w:bookmarkEnd w:id="438"/>
      <w:r>
        <w:rPr>
          <w:color w:val="000000"/>
          <w:sz w:val="28"/>
        </w:rPr>
        <w:t>      479) күзетуге және алып жүруге арналған қауіпті жүктердің тізбесін бекіту;</w:t>
      </w:r>
    </w:p>
    <w:bookmarkEnd w:id="439"/>
    <w:p w:rsidR="00F84B59" w:rsidRDefault="00891E5A">
      <w:pPr>
        <w:spacing w:after="0"/>
        <w:jc w:val="both"/>
      </w:pPr>
      <w:r>
        <w:rPr>
          <w:color w:val="000000"/>
          <w:sz w:val="28"/>
        </w:rPr>
        <w:t>      479-1) жүктерді теміржол көлігімен тасымалдау қағидаларын бекіту;</w:t>
      </w:r>
    </w:p>
    <w:p w:rsidR="00F84B59" w:rsidRDefault="00891E5A">
      <w:pPr>
        <w:spacing w:after="0"/>
        <w:jc w:val="both"/>
      </w:pPr>
      <w:r>
        <w:rPr>
          <w:color w:val="000000"/>
          <w:sz w:val="28"/>
        </w:rPr>
        <w:t>      479-2) теміржол көлігіндегі жол жүрісі қауіпсіздігін бұзушылықтарды тергеп-тексеру қағидаларын бекіту;</w:t>
      </w:r>
    </w:p>
    <w:p w:rsidR="00F84B59" w:rsidRDefault="00891E5A">
      <w:pPr>
        <w:spacing w:after="0"/>
        <w:jc w:val="both"/>
      </w:pPr>
      <w:r>
        <w:rPr>
          <w:color w:val="000000"/>
          <w:sz w:val="28"/>
        </w:rPr>
        <w:t>      479-3) қауіпсіздік сертификатының нысанын бекіту;</w:t>
      </w:r>
    </w:p>
    <w:p w:rsidR="00F84B59" w:rsidRDefault="00891E5A">
      <w:pPr>
        <w:spacing w:after="0"/>
        <w:jc w:val="both"/>
      </w:pPr>
      <w:r>
        <w:rPr>
          <w:color w:val="000000"/>
          <w:sz w:val="28"/>
        </w:rPr>
        <w:t>      479-4) кiрме жолдар мен жанасу станциялары жұмысының бірыңғай технологиялық процестерін әзірлеу қағидаларын бекіту;</w:t>
      </w:r>
    </w:p>
    <w:p w:rsidR="00F84B59" w:rsidRDefault="00891E5A">
      <w:pPr>
        <w:spacing w:after="0"/>
        <w:jc w:val="both"/>
      </w:pPr>
      <w:r>
        <w:rPr>
          <w:color w:val="000000"/>
          <w:sz w:val="28"/>
        </w:rPr>
        <w:t>      479-5) тасымалдаушы мен экспедитор арасындағы жүктерді теміржол көлігімен тасымалдауды ұйымдастыру туралы үлгілік шарттарды бекіту;</w:t>
      </w:r>
    </w:p>
    <w:p w:rsidR="00F84B59" w:rsidRDefault="00891E5A">
      <w:pPr>
        <w:spacing w:after="0"/>
        <w:jc w:val="both"/>
      </w:pPr>
      <w:r>
        <w:rPr>
          <w:color w:val="000000"/>
          <w:sz w:val="28"/>
        </w:rPr>
        <w:t>      479-6) жасанды құрылысжайларды техникалық пайдалану, қызмет көрсету және жөндеу қағидаларын бекіту;</w:t>
      </w:r>
    </w:p>
    <w:p w:rsidR="00F84B59" w:rsidRDefault="00891E5A">
      <w:pPr>
        <w:spacing w:after="0"/>
        <w:jc w:val="both"/>
      </w:pPr>
      <w:r>
        <w:rPr>
          <w:color w:val="000000"/>
          <w:sz w:val="28"/>
        </w:rPr>
        <w:t>      479-7) жылжымалы құрамды техникалық пайдалану, қызмет көрсету және жөндеу қағидаларын бекіту;</w:t>
      </w:r>
    </w:p>
    <w:p w:rsidR="00F84B59" w:rsidRDefault="00891E5A">
      <w:pPr>
        <w:spacing w:after="0"/>
        <w:jc w:val="both"/>
      </w:pPr>
      <w:r>
        <w:rPr>
          <w:color w:val="000000"/>
          <w:sz w:val="28"/>
        </w:rPr>
        <w:t>      479-8) жол жүрісі қауіпсіздігін бұзушылықтар туралы ақпараттың нысандарын бекіту;</w:t>
      </w:r>
    </w:p>
    <w:p w:rsidR="00F84B59" w:rsidRDefault="00891E5A">
      <w:pPr>
        <w:spacing w:after="0"/>
        <w:jc w:val="both"/>
      </w:pPr>
      <w:r>
        <w:rPr>
          <w:color w:val="000000"/>
          <w:sz w:val="28"/>
        </w:rPr>
        <w:t>      479-9) кемелерді өлшеу жөніндегі қағидаларды бекіту;</w:t>
      </w:r>
    </w:p>
    <w:p w:rsidR="00F84B59" w:rsidRDefault="00891E5A">
      <w:pPr>
        <w:spacing w:after="0"/>
        <w:jc w:val="both"/>
      </w:pPr>
      <w:r>
        <w:rPr>
          <w:color w:val="000000"/>
          <w:sz w:val="28"/>
        </w:rPr>
        <w:t>      479-10) қоршаған ортаны қорғау саласындағы уәкілетті органмен келісу бойынша кемелерден ластануды болғызбау жөніндегі қағидаларды бекіту;</w:t>
      </w:r>
    </w:p>
    <w:p w:rsidR="00F84B59" w:rsidRDefault="00891E5A">
      <w:pPr>
        <w:spacing w:after="0"/>
        <w:jc w:val="both"/>
      </w:pPr>
      <w:r>
        <w:rPr>
          <w:color w:val="000000"/>
          <w:sz w:val="28"/>
        </w:rPr>
        <w:t>      479-11) теңіз порты мәртебесін беру қағидаларын бекіту;</w:t>
      </w:r>
    </w:p>
    <w:p w:rsidR="00F84B59" w:rsidRDefault="00891E5A">
      <w:pPr>
        <w:spacing w:after="0"/>
        <w:jc w:val="both"/>
      </w:pPr>
      <w:r>
        <w:rPr>
          <w:color w:val="000000"/>
          <w:sz w:val="28"/>
        </w:rPr>
        <w:t>      479-12) теңіз портының міндетті көрсететін қызметтері үшін бағаларды (тарифтерді) қолдану қағидаларын бекіту;</w:t>
      </w:r>
    </w:p>
    <w:p w:rsidR="00F84B59" w:rsidRDefault="00891E5A">
      <w:pPr>
        <w:spacing w:after="0"/>
        <w:jc w:val="both"/>
      </w:pPr>
      <w:r>
        <w:rPr>
          <w:color w:val="000000"/>
          <w:sz w:val="28"/>
        </w:rPr>
        <w:t>      479-13) Қазақстан Республикасының аумақтық суларында жүзу қағидаларын бекіту;</w:t>
      </w:r>
    </w:p>
    <w:p w:rsidR="00F84B59" w:rsidRDefault="00891E5A">
      <w:pPr>
        <w:spacing w:after="0"/>
        <w:jc w:val="both"/>
      </w:pPr>
      <w:r>
        <w:rPr>
          <w:color w:val="000000"/>
          <w:sz w:val="28"/>
        </w:rPr>
        <w:t>      479-14) мемлекеттік техникалық флот кемелерінің жанар-жағармай материалдарын жұмсау (заттай мәндегі) нормаларын бекіту;</w:t>
      </w:r>
    </w:p>
    <w:p w:rsidR="00F84B59" w:rsidRDefault="00891E5A">
      <w:pPr>
        <w:spacing w:after="0"/>
        <w:jc w:val="both"/>
      </w:pPr>
      <w:r>
        <w:rPr>
          <w:color w:val="000000"/>
          <w:sz w:val="28"/>
        </w:rPr>
        <w:t>      479-15) суға батқан мүлікті көтеру құнын айқындау әдістемесін бекіту;</w:t>
      </w:r>
    </w:p>
    <w:p w:rsidR="00F84B59" w:rsidRDefault="00891E5A">
      <w:pPr>
        <w:spacing w:after="0"/>
        <w:jc w:val="both"/>
      </w:pPr>
      <w:r>
        <w:rPr>
          <w:color w:val="000000"/>
          <w:sz w:val="28"/>
        </w:rPr>
        <w:t>      479-16) уәкілетті органның лауазымды адамдарының әкімшілік құқық бұзушылықтар және әрекеттер жасау фактілерін тіркеу үшін техникалық құралдарды пайдалану қағидаларын бекіту;</w:t>
      </w:r>
    </w:p>
    <w:p w:rsidR="00F84B59" w:rsidRDefault="00891E5A">
      <w:pPr>
        <w:spacing w:after="0"/>
        <w:jc w:val="both"/>
      </w:pPr>
      <w:r>
        <w:rPr>
          <w:color w:val="000000"/>
          <w:sz w:val="28"/>
        </w:rPr>
        <w:t>      479-17) уәкілетті органның аумақтық бөлімшесінде жүктерді жүк және мамандандырылған автокөлік құралдарымен тасымалдау, сондай-ақ арнаулы автомобильдермен қызметтер көрсету жөніндегі қызметті тіркеу тәртібін бекіту;</w:t>
      </w:r>
    </w:p>
    <w:p w:rsidR="00F84B59" w:rsidRDefault="00891E5A">
      <w:pPr>
        <w:spacing w:after="0"/>
        <w:jc w:val="both"/>
      </w:pPr>
      <w:r>
        <w:rPr>
          <w:color w:val="000000"/>
          <w:sz w:val="28"/>
        </w:rPr>
        <w:t xml:space="preserve">      479-18) механикалық көлік құралдары мен олардың тіркемелерін міндетті техникалық қарап-тексерудің бірыңғай ақпараттық жүйесімен ақпараттық өзара </w:t>
      </w:r>
      <w:r>
        <w:rPr>
          <w:color w:val="000000"/>
          <w:sz w:val="28"/>
        </w:rPr>
        <w:lastRenderedPageBreak/>
        <w:t>іс-қимылды жүзеге асыратын мамандандырылған бағдарламалық қамтылымға қойылатын талаптарды бекіту;</w:t>
      </w:r>
    </w:p>
    <w:p w:rsidR="00F84B59" w:rsidRDefault="00891E5A">
      <w:pPr>
        <w:spacing w:after="0"/>
        <w:jc w:val="both"/>
      </w:pPr>
      <w:r>
        <w:rPr>
          <w:color w:val="000000"/>
          <w:sz w:val="28"/>
        </w:rPr>
        <w:t>      479-19) Ұлттық теңіз тасымалдаушысы мәртебесін беру қағидаларын және шарттарын бекіту;</w:t>
      </w:r>
    </w:p>
    <w:p w:rsidR="00F84B59" w:rsidRDefault="00891E5A">
      <w:pPr>
        <w:spacing w:after="0"/>
        <w:jc w:val="both"/>
      </w:pPr>
      <w:r>
        <w:rPr>
          <w:color w:val="000000"/>
          <w:sz w:val="28"/>
        </w:rPr>
        <w:t>      479-20) азаматтық қорғау саласындағы уәкілетті органмен, Қорғаныс министрлігімен және Ұлттық қауіпсіздік комитетімен бірлесіп Каспий теңізінің қазақстандық секторында құтқару операцияларын жүргізу қағидаларын бекіту;</w:t>
      </w:r>
    </w:p>
    <w:p w:rsidR="00F84B59" w:rsidRDefault="00891E5A">
      <w:pPr>
        <w:spacing w:after="0"/>
        <w:jc w:val="both"/>
      </w:pPr>
      <w:r>
        <w:rPr>
          <w:color w:val="000000"/>
          <w:sz w:val="28"/>
        </w:rPr>
        <w:t>      479-21) материалдар мен жабдықтардың азайтылмайтын қорларының тізбесін, кеме қатынасы шлюзі үшін оларды пайдалану және сақтау тәртібін бекіту;</w:t>
      </w:r>
    </w:p>
    <w:p w:rsidR="00F84B59" w:rsidRDefault="00891E5A">
      <w:pPr>
        <w:spacing w:after="0"/>
        <w:jc w:val="both"/>
      </w:pPr>
      <w:r>
        <w:rPr>
          <w:color w:val="000000"/>
          <w:sz w:val="28"/>
        </w:rPr>
        <w:t>      479-22) Жылжымалы құрам мемлекеттік тізілімінен алып тастау тәртібін белгілеу;</w:t>
      </w:r>
    </w:p>
    <w:p w:rsidR="00F84B59" w:rsidRDefault="00891E5A">
      <w:pPr>
        <w:spacing w:after="0"/>
        <w:jc w:val="both"/>
      </w:pPr>
      <w:r>
        <w:rPr>
          <w:color w:val="000000"/>
          <w:sz w:val="28"/>
        </w:rPr>
        <w:t>      479-23) шағын көлемді кемелерді қарап-тексеру актісінің және ұйғарымның нысанын бекіту;</w:t>
      </w:r>
    </w:p>
    <w:p w:rsidR="00F84B59" w:rsidRDefault="00891E5A">
      <w:pPr>
        <w:spacing w:after="0"/>
        <w:jc w:val="both"/>
      </w:pPr>
      <w:bookmarkStart w:id="440" w:name="z544"/>
      <w:r>
        <w:rPr>
          <w:color w:val="000000"/>
          <w:sz w:val="28"/>
        </w:rPr>
        <w:t>      480) халықаралық және республикалық маңызы бар жалпыға ортақ пайдаланылатын автомобиль жолдарын жөндеуді, күтіп-ұстауды және жол қызметін басқаруды қаржыландыру нормативтерін әзірлеу және бекіту;</w:t>
      </w:r>
    </w:p>
    <w:p w:rsidR="00F84B59" w:rsidRDefault="00891E5A">
      <w:pPr>
        <w:spacing w:after="0"/>
        <w:jc w:val="both"/>
      </w:pPr>
      <w:bookmarkStart w:id="441" w:name="z545"/>
      <w:bookmarkEnd w:id="440"/>
      <w:r>
        <w:rPr>
          <w:color w:val="000000"/>
          <w:sz w:val="28"/>
        </w:rPr>
        <w:t>      481) екінші санаттағы рұқсатты алуға арналған өтініштердің нысандарын, екінші санаттағы рұқсаттардың нысандарын рұқсаттар және хабарламалар саласындағы уәкілетті органмен және ақпараттандыру саласындағы уәкілетті органмен келісу және оларды бекіту;</w:t>
      </w:r>
    </w:p>
    <w:p w:rsidR="00F84B59" w:rsidRDefault="00891E5A">
      <w:pPr>
        <w:spacing w:after="0"/>
        <w:jc w:val="both"/>
      </w:pPr>
      <w:bookmarkStart w:id="442" w:name="z546"/>
      <w:bookmarkEnd w:id="441"/>
      <w:r>
        <w:rPr>
          <w:color w:val="000000"/>
          <w:sz w:val="28"/>
        </w:rPr>
        <w:t>      482) жалпыға ортақ пайдаланылатын халықаралық және республикалық маңызы бар ақылы автомобиль жолдарын және көпiр өткелдерiн пайдалану тәртiбi мен шарттарын бекiту;</w:t>
      </w:r>
    </w:p>
    <w:p w:rsidR="00F84B59" w:rsidRDefault="00891E5A">
      <w:pPr>
        <w:spacing w:after="0"/>
        <w:jc w:val="both"/>
      </w:pPr>
      <w:bookmarkStart w:id="443" w:name="z547"/>
      <w:bookmarkEnd w:id="442"/>
      <w:r>
        <w:rPr>
          <w:color w:val="000000"/>
          <w:sz w:val="28"/>
        </w:rPr>
        <w:t>      483) жалпыға ортақ пайдаланылатын халықаралық және республикалық маңызы бар автомобиль жолын (учаскесін) ақылы негізде пайдалану туралы шешім қабылдау;</w:t>
      </w:r>
    </w:p>
    <w:p w:rsidR="00F84B59" w:rsidRDefault="00891E5A">
      <w:pPr>
        <w:spacing w:after="0"/>
        <w:jc w:val="both"/>
      </w:pPr>
      <w:bookmarkStart w:id="444" w:name="z548"/>
      <w:bookmarkEnd w:id="443"/>
      <w:r>
        <w:rPr>
          <w:color w:val="000000"/>
          <w:sz w:val="28"/>
        </w:rPr>
        <w:t>      484) сыртқы (көрнекі) жарнама объектілерін халықаралық, республикалық, облыстық және аудандық маңызы бар жалпыға ортақ пайдаланылатын автомобиль жолдарының бөлінген белдеуінде орналастыру қағидаларын бекіту;</w:t>
      </w:r>
    </w:p>
    <w:bookmarkEnd w:id="444"/>
    <w:p w:rsidR="00F84B59" w:rsidRDefault="00891E5A">
      <w:pPr>
        <w:spacing w:after="0"/>
        <w:jc w:val="both"/>
      </w:pPr>
      <w:r>
        <w:rPr>
          <w:color w:val="000000"/>
          <w:sz w:val="28"/>
        </w:rPr>
        <w:t>      484-1) сыртқы (көрнекі) жарнама объектілерін елді мекендердегі үй-жайлардың шегінен тыс ашық кеңістікте орналастыру қағидаларын бекіту;</w:t>
      </w:r>
    </w:p>
    <w:p w:rsidR="00F84B59" w:rsidRDefault="00891E5A">
      <w:pPr>
        <w:spacing w:after="0"/>
        <w:jc w:val="both"/>
      </w:pPr>
      <w:bookmarkStart w:id="445" w:name="z549"/>
      <w:r>
        <w:rPr>
          <w:color w:val="000000"/>
          <w:sz w:val="28"/>
        </w:rPr>
        <w:t>      485) облыстық немесе аудандық маңызы бар жалпыға ортақ пайдаланылатын автомобильдің жолдарын немесе олардың учаскелерін өтеусіз уақытша пайдалануға беру үлгі шартын бекіту;</w:t>
      </w:r>
    </w:p>
    <w:p w:rsidR="00F84B59" w:rsidRDefault="00891E5A">
      <w:pPr>
        <w:spacing w:after="0"/>
        <w:jc w:val="both"/>
      </w:pPr>
      <w:bookmarkStart w:id="446" w:name="z550"/>
      <w:bookmarkEnd w:id="445"/>
      <w:r>
        <w:rPr>
          <w:color w:val="000000"/>
          <w:sz w:val="28"/>
        </w:rPr>
        <w:lastRenderedPageBreak/>
        <w:t>      486) жалпыға ортақ пайдаланылатын республикалық маңызы бар ақылы автомобиль жолымен (жол учаскесімен) жүріп өту үшін ақы алу тәртібін және мөлшерлемелерін айқындау;</w:t>
      </w:r>
    </w:p>
    <w:p w:rsidR="00F84B59" w:rsidRDefault="00891E5A">
      <w:pPr>
        <w:spacing w:after="0"/>
        <w:jc w:val="both"/>
      </w:pPr>
      <w:bookmarkStart w:id="447" w:name="z551"/>
      <w:bookmarkEnd w:id="446"/>
      <w:r>
        <w:rPr>
          <w:color w:val="000000"/>
          <w:sz w:val="28"/>
        </w:rPr>
        <w:t>      487) халықаралық және республикалық маңызы бар жалпыға ортақ пайдаланылатын автомобиль жолдарын сыныптау тәртібі мен шарттарын, тізбесін, олардың атаулары мен индекстерін, оның ішінде қорғаныста пайдаланылатын автомобиль жолдарының тізбесін бекіту;</w:t>
      </w:r>
    </w:p>
    <w:p w:rsidR="00F84B59" w:rsidRDefault="00891E5A">
      <w:pPr>
        <w:spacing w:after="0"/>
        <w:jc w:val="both"/>
      </w:pPr>
      <w:bookmarkStart w:id="448" w:name="z552"/>
      <w:bookmarkEnd w:id="447"/>
      <w:r>
        <w:rPr>
          <w:color w:val="000000"/>
          <w:sz w:val="28"/>
        </w:rPr>
        <w:t>      488) автомобиль жолдарын, қорғаныстық маңызы бар жолдарды пайдалану қағидаларын бекіту;</w:t>
      </w:r>
    </w:p>
    <w:p w:rsidR="00F84B59" w:rsidRDefault="00891E5A">
      <w:pPr>
        <w:spacing w:after="0"/>
        <w:jc w:val="both"/>
      </w:pPr>
      <w:bookmarkStart w:id="449" w:name="z553"/>
      <w:bookmarkEnd w:id="448"/>
      <w:r>
        <w:rPr>
          <w:color w:val="000000"/>
          <w:sz w:val="28"/>
        </w:rPr>
        <w:t>      489) Қазақстан Республикасының аумағы арқылы автокөлік құралдарымен жүріп өту үшін алымдарды төлеу тәртібі мен олардың мөлшерлемелерін бекіту;</w:t>
      </w:r>
    </w:p>
    <w:p w:rsidR="00F84B59" w:rsidRDefault="00891E5A">
      <w:pPr>
        <w:spacing w:after="0"/>
        <w:jc w:val="both"/>
      </w:pPr>
      <w:bookmarkStart w:id="450" w:name="z554"/>
      <w:bookmarkEnd w:id="449"/>
      <w:r>
        <w:rPr>
          <w:color w:val="000000"/>
          <w:sz w:val="28"/>
        </w:rPr>
        <w:t>      490) автомобиль жолдарын салу, реконструкциялау, жөндеу және күтіп-ұстау кезінде Ұлттық жол активтерінің сапасы орталығының жұмыстар мен материалдардың сапасына сараптама жүргізуін ұйымдастыру қағидаларын бекіту;</w:t>
      </w:r>
    </w:p>
    <w:p w:rsidR="00F84B59" w:rsidRDefault="00891E5A">
      <w:pPr>
        <w:spacing w:after="0"/>
        <w:jc w:val="both"/>
      </w:pPr>
      <w:bookmarkStart w:id="451" w:name="z555"/>
      <w:bookmarkEnd w:id="450"/>
      <w:r>
        <w:rPr>
          <w:color w:val="000000"/>
          <w:sz w:val="28"/>
        </w:rPr>
        <w:t>      491) Жалпыға ортақ пайдаланылатын халықаралық және республикалық маңызы бар автомобиль жолдарын салу, реконструкциялау, жөндеу, күтіп-ұстау, диагностикалау, паспорттау және аспаптық тексеру жөніндегі жұмыстарды іске асыру мен қаржыландыру қағидаларын бекіту;</w:t>
      </w:r>
    </w:p>
    <w:p w:rsidR="00F84B59" w:rsidRDefault="00891E5A">
      <w:pPr>
        <w:spacing w:after="0"/>
        <w:jc w:val="both"/>
      </w:pPr>
      <w:bookmarkStart w:id="452" w:name="z556"/>
      <w:bookmarkEnd w:id="451"/>
      <w:r>
        <w:rPr>
          <w:color w:val="000000"/>
          <w:sz w:val="28"/>
        </w:rPr>
        <w:t>      492) астананың, республикалық маңызы бар қаланың көшелерін, облыстық және аудандық маңызы бар автомобиль жолдарын жөндеуді және күтіп-ұстауды қаржыландыру нормативтерін бекіту;</w:t>
      </w:r>
    </w:p>
    <w:p w:rsidR="00F84B59" w:rsidRDefault="00891E5A">
      <w:pPr>
        <w:spacing w:after="0"/>
        <w:jc w:val="both"/>
      </w:pPr>
      <w:bookmarkStart w:id="453" w:name="z557"/>
      <w:bookmarkEnd w:id="452"/>
      <w:r>
        <w:rPr>
          <w:color w:val="000000"/>
          <w:sz w:val="28"/>
        </w:rPr>
        <w:t>      493) жалпыға ортақ пайдаланылатын автомобиль жолдарын, шаруашылық автомобиль жолдарын, елді мекендердің көшелерін мемлекеттік есепке алу тәртібін белгілеу;</w:t>
      </w:r>
    </w:p>
    <w:p w:rsidR="00F84B59" w:rsidRDefault="00891E5A">
      <w:pPr>
        <w:spacing w:after="0"/>
        <w:jc w:val="both"/>
      </w:pPr>
      <w:bookmarkStart w:id="454" w:name="z558"/>
      <w:bookmarkEnd w:id="453"/>
      <w:r>
        <w:rPr>
          <w:color w:val="000000"/>
          <w:sz w:val="28"/>
        </w:rPr>
        <w:t>      494) Қазақстан Республикасының азаматтық әуе кемелерінің ұшу жарамдылығы нормаларын бекіту;</w:t>
      </w:r>
    </w:p>
    <w:p w:rsidR="00F84B59" w:rsidRDefault="00891E5A">
      <w:pPr>
        <w:spacing w:after="0"/>
        <w:jc w:val="both"/>
      </w:pPr>
      <w:bookmarkStart w:id="455" w:name="z559"/>
      <w:bookmarkEnd w:id="454"/>
      <w:r>
        <w:rPr>
          <w:color w:val="000000"/>
          <w:sz w:val="28"/>
        </w:rPr>
        <w:t>      495) авиация персоналын кәсіптік даярлау қағидаларын бекіту;</w:t>
      </w:r>
    </w:p>
    <w:p w:rsidR="00F84B59" w:rsidRDefault="00891E5A">
      <w:pPr>
        <w:spacing w:after="0"/>
        <w:jc w:val="both"/>
      </w:pPr>
      <w:bookmarkStart w:id="456" w:name="z560"/>
      <w:bookmarkEnd w:id="455"/>
      <w:r>
        <w:rPr>
          <w:color w:val="000000"/>
          <w:sz w:val="28"/>
        </w:rPr>
        <w:t>      496) мемлекеттік авиация саласындағы уәкілетті органмен келісу бойынша Қазақстан Республикасының Үкіметі бекіткен Қазақстан Республикасының әуе кеңістігін пайдалану қағидаларына сәйкес астананың және астаналық әуежайдың үстіндегі әуе кеңістігін пайдалану тәртібін белгілеу;</w:t>
      </w:r>
    </w:p>
    <w:p w:rsidR="00F84B59" w:rsidRDefault="00891E5A">
      <w:pPr>
        <w:spacing w:after="0"/>
        <w:jc w:val="both"/>
      </w:pPr>
      <w:bookmarkStart w:id="457" w:name="z561"/>
      <w:bookmarkEnd w:id="456"/>
      <w:r>
        <w:rPr>
          <w:color w:val="000000"/>
          <w:sz w:val="28"/>
        </w:rPr>
        <w:t>      497) азаматтық авиацияның пайдаланушылары мен ұйымдарының қаржы-экономикалық жағдайы туралы ақпараттың нысанын бекіту;</w:t>
      </w:r>
    </w:p>
    <w:p w:rsidR="00F84B59" w:rsidRDefault="00891E5A">
      <w:pPr>
        <w:spacing w:after="0"/>
        <w:jc w:val="both"/>
      </w:pPr>
      <w:bookmarkStart w:id="458" w:name="z562"/>
      <w:bookmarkEnd w:id="457"/>
      <w:r>
        <w:rPr>
          <w:color w:val="000000"/>
          <w:sz w:val="28"/>
        </w:rPr>
        <w:t xml:space="preserve">      498) шетелдік авиатасымалдаушылардың тұрақты ұшу кестесін, сондай-ақ Қазақстан Республикасының халықаралық авиамаршруттарындағы шетелдік </w:t>
      </w:r>
      <w:r>
        <w:rPr>
          <w:color w:val="000000"/>
          <w:sz w:val="28"/>
        </w:rPr>
        <w:lastRenderedPageBreak/>
        <w:t>авиатасымалдаушылардың тұрақты рейстерінің кестесін бекіту жөніндегі нұсқаулықты бекіту;</w:t>
      </w:r>
    </w:p>
    <w:p w:rsidR="00F84B59" w:rsidRDefault="00891E5A">
      <w:pPr>
        <w:spacing w:after="0"/>
        <w:jc w:val="both"/>
      </w:pPr>
      <w:bookmarkStart w:id="459" w:name="z563"/>
      <w:bookmarkEnd w:id="458"/>
      <w:r>
        <w:rPr>
          <w:color w:val="000000"/>
          <w:sz w:val="28"/>
        </w:rPr>
        <w:t>      499) азаматтық авиацияда әуеайлақтық қамтамасыз ету қағидаларын бекіту;</w:t>
      </w:r>
    </w:p>
    <w:p w:rsidR="00F84B59" w:rsidRDefault="00891E5A">
      <w:pPr>
        <w:spacing w:after="0"/>
        <w:jc w:val="both"/>
      </w:pPr>
      <w:bookmarkStart w:id="460" w:name="z564"/>
      <w:bookmarkEnd w:id="459"/>
      <w:r>
        <w:rPr>
          <w:color w:val="000000"/>
          <w:sz w:val="28"/>
        </w:rPr>
        <w:t>      500) азаматтық әуе кемелерін авиациялық жанар-жағармай материалдарымен қамтамасыз ету қағидаларын бекіту;</w:t>
      </w:r>
    </w:p>
    <w:p w:rsidR="00F84B59" w:rsidRDefault="00891E5A">
      <w:pPr>
        <w:spacing w:after="0"/>
        <w:jc w:val="both"/>
      </w:pPr>
      <w:bookmarkStart w:id="461" w:name="z565"/>
      <w:bookmarkEnd w:id="460"/>
      <w:r>
        <w:rPr>
          <w:color w:val="000000"/>
          <w:sz w:val="28"/>
        </w:rPr>
        <w:t>      501) Қазақстан Республикасының әуежайларында жолаушыларға қызмет көрсетуді ұйымдастыру қағидаларын бекіту;</w:t>
      </w:r>
    </w:p>
    <w:p w:rsidR="00F84B59" w:rsidRDefault="00891E5A">
      <w:pPr>
        <w:spacing w:after="0"/>
        <w:jc w:val="both"/>
      </w:pPr>
      <w:bookmarkStart w:id="462" w:name="z566"/>
      <w:bookmarkEnd w:id="461"/>
      <w:r>
        <w:rPr>
          <w:color w:val="000000"/>
          <w:sz w:val="28"/>
        </w:rPr>
        <w:t>      502) Қазақстан Республикасының халықаралық әуежайларында әуе көлігімен багажды, поштаны және жүктерді тасымалдау мен өңдеу жөніндегі бірыңғай талаптар мен технологиялық рәсімдерді бекіту;</w:t>
      </w:r>
    </w:p>
    <w:p w:rsidR="00F84B59" w:rsidRDefault="00891E5A">
      <w:pPr>
        <w:spacing w:after="0"/>
        <w:jc w:val="both"/>
      </w:pPr>
      <w:bookmarkStart w:id="463" w:name="z567"/>
      <w:bookmarkEnd w:id="462"/>
      <w:r>
        <w:rPr>
          <w:color w:val="000000"/>
          <w:sz w:val="28"/>
        </w:rPr>
        <w:t>      503) электрондық авиажүкқұжатының нысанын бекіту;</w:t>
      </w:r>
    </w:p>
    <w:p w:rsidR="00F84B59" w:rsidRDefault="00891E5A">
      <w:pPr>
        <w:spacing w:after="0"/>
        <w:jc w:val="both"/>
      </w:pPr>
      <w:bookmarkStart w:id="464" w:name="z568"/>
      <w:bookmarkEnd w:id="463"/>
      <w:r>
        <w:rPr>
          <w:color w:val="000000"/>
          <w:sz w:val="28"/>
        </w:rPr>
        <w:t>      504) әуе көлігімен багажды, поштаны және жүктерді тасымалдау және өңдеу кезінде ақпараттық өзара іс-қимыл қағидаларын бекіту;</w:t>
      </w:r>
    </w:p>
    <w:p w:rsidR="00F84B59" w:rsidRDefault="00891E5A">
      <w:pPr>
        <w:spacing w:after="0"/>
        <w:jc w:val="both"/>
      </w:pPr>
      <w:bookmarkStart w:id="465" w:name="z569"/>
      <w:bookmarkEnd w:id="464"/>
      <w:r>
        <w:rPr>
          <w:color w:val="000000"/>
          <w:sz w:val="28"/>
        </w:rPr>
        <w:t>      505) табиғи монополиялар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есептеудің кемсітпейтін әдістемелерін әзірлеу, бекіту және қолдану;</w:t>
      </w:r>
    </w:p>
    <w:p w:rsidR="00F84B59" w:rsidRDefault="00891E5A">
      <w:pPr>
        <w:spacing w:after="0"/>
        <w:jc w:val="both"/>
      </w:pPr>
      <w:bookmarkStart w:id="466" w:name="z570"/>
      <w:bookmarkEnd w:id="465"/>
      <w:r>
        <w:rPr>
          <w:color w:val="000000"/>
          <w:sz w:val="28"/>
        </w:rPr>
        <w:t>      506) азаматтық әуе кемелерінде қауіпті жүктерді әуеде тасымалдау қағидаларын бекіту;</w:t>
      </w:r>
    </w:p>
    <w:p w:rsidR="00F84B59" w:rsidRDefault="00891E5A">
      <w:pPr>
        <w:spacing w:after="0"/>
        <w:jc w:val="both"/>
      </w:pPr>
      <w:bookmarkStart w:id="467" w:name="z571"/>
      <w:bookmarkEnd w:id="466"/>
      <w:r>
        <w:rPr>
          <w:color w:val="000000"/>
          <w:sz w:val="28"/>
        </w:rPr>
        <w:t>      507) табиғи монополияларды реттеу саласындағы мемлекеттік саясатты қалыптастыру жөнінде ұсыныстар әзірлеу және оларды табиғи монополиялар салаларында басшылықты жүзеге асыратын уәкілетті органның қарауына енгізу;</w:t>
      </w:r>
    </w:p>
    <w:p w:rsidR="00F84B59" w:rsidRDefault="00891E5A">
      <w:pPr>
        <w:spacing w:after="0"/>
        <w:jc w:val="both"/>
      </w:pPr>
      <w:bookmarkStart w:id="468" w:name="z572"/>
      <w:bookmarkEnd w:id="467"/>
      <w:r>
        <w:rPr>
          <w:color w:val="000000"/>
          <w:sz w:val="28"/>
        </w:rPr>
        <w:t>      508) әуежайлар мен аэронавигация көрсететін қызметтер аясындағы табиғи монополиялар салаларын табиғи монополиялар субъектілері аталған салалар шеңберінде ұсынатын көрсетілетін қызметтерді (тауарларды, жұмыстарды) реттелетіндерге жатқызу нысанасына талдауды жүзеге асырады және жүргізілген талдау қорытындысы бойынша табиғи монополиялар саласында басшылықты жүзеге асыратын уәкілетті орган бекітетін реттеліп көрсетілетін қызметтер (тауарлар, жұмыстар) тізбесіне өзгерістер және (немесе) толықтырулар енгізу қажеттігі туралы қорытынды енгізеді;</w:t>
      </w:r>
    </w:p>
    <w:p w:rsidR="00F84B59" w:rsidRDefault="00891E5A">
      <w:pPr>
        <w:spacing w:after="0"/>
        <w:jc w:val="both"/>
      </w:pPr>
      <w:bookmarkStart w:id="469" w:name="z573"/>
      <w:bookmarkEnd w:id="468"/>
      <w:r>
        <w:rPr>
          <w:color w:val="000000"/>
          <w:sz w:val="28"/>
        </w:rPr>
        <w:t>      509) сараптама кеңесін құру және ол туралы ережені бекіту;</w:t>
      </w:r>
    </w:p>
    <w:p w:rsidR="00F84B59" w:rsidRDefault="00891E5A">
      <w:pPr>
        <w:spacing w:after="0"/>
        <w:jc w:val="both"/>
      </w:pPr>
      <w:bookmarkStart w:id="470" w:name="z574"/>
      <w:bookmarkEnd w:id="469"/>
      <w:r>
        <w:rPr>
          <w:color w:val="000000"/>
          <w:sz w:val="28"/>
        </w:rPr>
        <w:t>      510) табиғи монополиялар субъектілерінің тұтынушыларға қызметтер көрсету стандарттарын әзірлеу және бекіту;</w:t>
      </w:r>
    </w:p>
    <w:p w:rsidR="00F84B59" w:rsidRDefault="00891E5A">
      <w:pPr>
        <w:spacing w:after="0"/>
        <w:jc w:val="both"/>
      </w:pPr>
      <w:bookmarkStart w:id="471" w:name="z575"/>
      <w:bookmarkEnd w:id="470"/>
      <w:r>
        <w:rPr>
          <w:color w:val="000000"/>
          <w:sz w:val="28"/>
        </w:rPr>
        <w:t>      511) табиғи монополиялар субъектілерінің инвестициялық бағдарламаларының жобаларын (жобаларды) қалыптастыру және бағалау әдістемесін әзірлеу және бекіту, сондай-ақ оларды іске асыру тиімділігінің көрсеткіштеріне мониторинг пен бағалау жүргізу;</w:t>
      </w:r>
    </w:p>
    <w:p w:rsidR="00F84B59" w:rsidRDefault="00891E5A">
      <w:pPr>
        <w:spacing w:after="0"/>
        <w:jc w:val="both"/>
      </w:pPr>
      <w:bookmarkStart w:id="472" w:name="z576"/>
      <w:bookmarkEnd w:id="471"/>
      <w:r>
        <w:rPr>
          <w:color w:val="000000"/>
          <w:sz w:val="28"/>
        </w:rPr>
        <w:lastRenderedPageBreak/>
        <w:t>      512) табиғи монополиялар субъектілерінің реттеліп көрсетілетін қызметтеріне (тауарларына, жұмыстарына) арналған тарифтерге (бағаларға, алымдар мөлшерлемелеріне) уақытша төмендету коэффициентінің деңгейін есептеу әдістемесін әзірлеу және бекіту;</w:t>
      </w:r>
    </w:p>
    <w:p w:rsidR="00F84B59" w:rsidRDefault="00891E5A">
      <w:pPr>
        <w:spacing w:after="0"/>
        <w:jc w:val="both"/>
      </w:pPr>
      <w:bookmarkStart w:id="473" w:name="z577"/>
      <w:bookmarkEnd w:id="472"/>
      <w:r>
        <w:rPr>
          <w:color w:val="000000"/>
          <w:sz w:val="28"/>
        </w:rPr>
        <w:t>      513) азаматтық авиация саласындағы кемсітусіз қол жеткізудің техникалық шарттарын айқындау;</w:t>
      </w:r>
    </w:p>
    <w:p w:rsidR="00F84B59" w:rsidRDefault="00891E5A">
      <w:pPr>
        <w:spacing w:after="0"/>
        <w:jc w:val="both"/>
      </w:pPr>
      <w:bookmarkStart w:id="474" w:name="z578"/>
      <w:bookmarkEnd w:id="473"/>
      <w:r>
        <w:rPr>
          <w:color w:val="000000"/>
          <w:sz w:val="28"/>
        </w:rPr>
        <w:t>      514) қоғамдық маңызы бар нарықтарға қатысты мемлекеттік саясатты қалыптастыру жөнінде ұсыныстар әзірлеу және оларды табиғи монополиялар салаларында басшылықты жүзеге асыратын уәкілетті органның қарауына енгізу;</w:t>
      </w:r>
    </w:p>
    <w:p w:rsidR="00F84B59" w:rsidRDefault="00891E5A">
      <w:pPr>
        <w:spacing w:after="0"/>
        <w:jc w:val="both"/>
      </w:pPr>
      <w:bookmarkStart w:id="475" w:name="z579"/>
      <w:bookmarkEnd w:id="474"/>
      <w:r>
        <w:rPr>
          <w:color w:val="000000"/>
          <w:sz w:val="28"/>
        </w:rPr>
        <w:t>      515) мемлекеттік-жекешелік әріптестік жобасының тұжырымдамасын, концессиялық ұсынысты, мемлекеттік-жекешелік әріптестік жобасының, оның ішінде концессиялық жобаның техникалық-экономикалық негіздемесін, мемлекеттік-жекешелік әріптестік жобасының, оның ішінде концессия жобасының конкурстық құжаттамасын, мемлекеттік-жекешелік әріптестік шартының, оның ішінде концессия шартының жобаларын, сондай-ақ табиғи монополиялар саласына жатқызылатын тауарларға, жұмыстар мен көрсетілетін қызметтерге арналған тарифтерді (бағаларды, алымдар мөлшерлемелерін) қалыптастыру және бекіту тәртібі бөлігінде оларға өзгерістер және (немесе) толықтырулар енгізуді келісу;</w:t>
      </w:r>
    </w:p>
    <w:p w:rsidR="00F84B59" w:rsidRDefault="00891E5A">
      <w:pPr>
        <w:spacing w:after="0"/>
        <w:jc w:val="both"/>
      </w:pPr>
      <w:bookmarkStart w:id="476" w:name="z1701"/>
      <w:bookmarkEnd w:id="475"/>
      <w:r>
        <w:rPr>
          <w:color w:val="000000"/>
          <w:sz w:val="28"/>
        </w:rPr>
        <w:t>      515-1) Қазақстан Республикасының Үкіметіне жыл сайын табиғи монополиялар салаларының жай-күйі туралы, бекітілген тарифтік сметалардың орындалуы туралы, бекітілген инвестициялық бағдарламалардың орындалуы туралы есептерді ұсыну;</w:t>
      </w:r>
    </w:p>
    <w:p w:rsidR="00F84B59" w:rsidRDefault="00891E5A">
      <w:pPr>
        <w:spacing w:after="0"/>
        <w:jc w:val="both"/>
      </w:pPr>
      <w:bookmarkStart w:id="477" w:name="z1702"/>
      <w:bookmarkEnd w:id="476"/>
      <w:r>
        <w:rPr>
          <w:color w:val="000000"/>
          <w:sz w:val="28"/>
        </w:rPr>
        <w:t>      515-2) тарифтерді қалыптастыру қағидаларын бекіту;</w:t>
      </w:r>
    </w:p>
    <w:p w:rsidR="00F84B59" w:rsidRDefault="00891E5A">
      <w:pPr>
        <w:spacing w:after="0"/>
        <w:jc w:val="both"/>
      </w:pPr>
      <w:bookmarkStart w:id="478" w:name="z1703"/>
      <w:bookmarkEnd w:id="477"/>
      <w:r>
        <w:rPr>
          <w:color w:val="000000"/>
          <w:sz w:val="28"/>
        </w:rPr>
        <w:t>      515-3) табиғи монополиялар субъектілерінің қызметін жүзеге асыру қағидаларын бекіту;</w:t>
      </w:r>
    </w:p>
    <w:p w:rsidR="00F84B59" w:rsidRDefault="00891E5A">
      <w:pPr>
        <w:spacing w:after="0"/>
        <w:jc w:val="both"/>
      </w:pPr>
      <w:bookmarkStart w:id="479" w:name="z1704"/>
      <w:bookmarkEnd w:id="478"/>
      <w:r>
        <w:rPr>
          <w:color w:val="000000"/>
          <w:sz w:val="28"/>
        </w:rPr>
        <w:t>      515-4) реттеліп көрсетілетін қызметтерді ұсынудың үлгі шарттарын бекіту;</w:t>
      </w:r>
    </w:p>
    <w:p w:rsidR="00F84B59" w:rsidRDefault="00891E5A">
      <w:pPr>
        <w:spacing w:after="0"/>
        <w:jc w:val="both"/>
      </w:pPr>
      <w:bookmarkStart w:id="480" w:name="z1705"/>
      <w:bookmarkEnd w:id="479"/>
      <w:r>
        <w:rPr>
          <w:color w:val="000000"/>
          <w:sz w:val="28"/>
        </w:rPr>
        <w:t>      515-5) реттеліп көрсетілетін қызметтердің тізбесін бекіту;</w:t>
      </w:r>
    </w:p>
    <w:p w:rsidR="00F84B59" w:rsidRDefault="00891E5A">
      <w:pPr>
        <w:spacing w:after="0"/>
        <w:jc w:val="both"/>
      </w:pPr>
      <w:bookmarkStart w:id="481" w:name="z1706"/>
      <w:bookmarkEnd w:id="480"/>
      <w:r>
        <w:rPr>
          <w:color w:val="000000"/>
          <w:sz w:val="28"/>
        </w:rPr>
        <w:t>      515-6) Тарифтік саясат жөніндегі кеңес туралы ережені және оның дербес құрамын бекіту;</w:t>
      </w:r>
    </w:p>
    <w:p w:rsidR="00F84B59" w:rsidRDefault="00891E5A">
      <w:pPr>
        <w:spacing w:after="0"/>
        <w:jc w:val="both"/>
      </w:pPr>
      <w:bookmarkStart w:id="482" w:name="z580"/>
      <w:bookmarkEnd w:id="481"/>
      <w:r>
        <w:rPr>
          <w:color w:val="000000"/>
          <w:sz w:val="28"/>
        </w:rPr>
        <w:t>      516) Қазақстан Республикасының азаматтық авиациясындағы өрт қауіпсіздігі қағидаларын бекіту;</w:t>
      </w:r>
    </w:p>
    <w:p w:rsidR="00F84B59" w:rsidRDefault="00891E5A">
      <w:pPr>
        <w:spacing w:after="0"/>
        <w:jc w:val="both"/>
      </w:pPr>
      <w:bookmarkStart w:id="483" w:name="z581"/>
      <w:bookmarkEnd w:id="482"/>
      <w:r>
        <w:rPr>
          <w:color w:val="000000"/>
          <w:sz w:val="28"/>
        </w:rPr>
        <w:t>      517) Қазақстан Республикасының әуежайларында ұшуды авариялық-құтқарумен қамтамасыз ету қағидаларын бекіту;</w:t>
      </w:r>
    </w:p>
    <w:p w:rsidR="00F84B59" w:rsidRDefault="00891E5A">
      <w:pPr>
        <w:spacing w:after="0"/>
        <w:jc w:val="both"/>
      </w:pPr>
      <w:bookmarkStart w:id="484" w:name="z582"/>
      <w:bookmarkEnd w:id="483"/>
      <w:r>
        <w:rPr>
          <w:color w:val="000000"/>
          <w:sz w:val="28"/>
        </w:rPr>
        <w:t>      518) әуе кемелерін ұшу алдында және арнайы қарап-тексеру қағидаларын бекіту;</w:t>
      </w:r>
    </w:p>
    <w:p w:rsidR="00F84B59" w:rsidRDefault="00891E5A">
      <w:pPr>
        <w:spacing w:after="0"/>
        <w:jc w:val="both"/>
      </w:pPr>
      <w:bookmarkStart w:id="485" w:name="z583"/>
      <w:bookmarkEnd w:id="484"/>
      <w:r>
        <w:rPr>
          <w:color w:val="000000"/>
          <w:sz w:val="28"/>
        </w:rPr>
        <w:lastRenderedPageBreak/>
        <w:t>      519) авиакомпанияларға тұрақты ішкі коммерциялық әуе тасымалдарын орындауға рұқсат беру қағидаларын бекіту;</w:t>
      </w:r>
    </w:p>
    <w:p w:rsidR="00F84B59" w:rsidRDefault="00891E5A">
      <w:pPr>
        <w:spacing w:after="0"/>
        <w:jc w:val="both"/>
      </w:pPr>
      <w:bookmarkStart w:id="486" w:name="z584"/>
      <w:bookmarkEnd w:id="485"/>
      <w:r>
        <w:rPr>
          <w:color w:val="000000"/>
          <w:sz w:val="28"/>
        </w:rPr>
        <w:t>      520) жолаушыларды, багажды және жүктерді әуе көлігімен тасымалдау қағидаларын бекіту;</w:t>
      </w:r>
    </w:p>
    <w:p w:rsidR="00F84B59" w:rsidRDefault="00891E5A">
      <w:pPr>
        <w:spacing w:after="0"/>
        <w:jc w:val="both"/>
      </w:pPr>
      <w:bookmarkStart w:id="487" w:name="z585"/>
      <w:bookmarkEnd w:id="486"/>
      <w:r>
        <w:rPr>
          <w:color w:val="000000"/>
          <w:sz w:val="28"/>
        </w:rPr>
        <w:t>      521) азаматтық авиацияда ұшуларды және авиациялық электр байланысын радиотехникалық қамтамасыз ету қағидаларын бекіту;</w:t>
      </w:r>
    </w:p>
    <w:p w:rsidR="00F84B59" w:rsidRDefault="00891E5A">
      <w:pPr>
        <w:spacing w:after="0"/>
        <w:jc w:val="both"/>
      </w:pPr>
      <w:bookmarkStart w:id="488" w:name="z586"/>
      <w:bookmarkEnd w:id="487"/>
      <w:r>
        <w:rPr>
          <w:color w:val="000000"/>
          <w:sz w:val="28"/>
        </w:rPr>
        <w:t>      522) азаматтық авиацияда аэронавигациялық ақпаратпен қамтамасыз ету қағидаларын бекіту;</w:t>
      </w:r>
    </w:p>
    <w:p w:rsidR="00F84B59" w:rsidRDefault="00891E5A">
      <w:pPr>
        <w:spacing w:after="0"/>
        <w:jc w:val="both"/>
      </w:pPr>
      <w:bookmarkStart w:id="489" w:name="z587"/>
      <w:bookmarkEnd w:id="488"/>
      <w:r>
        <w:rPr>
          <w:color w:val="000000"/>
          <w:sz w:val="28"/>
        </w:rPr>
        <w:t>      523) сертификаттау және үлгі сертификатын беру қағидаларын бекіту;</w:t>
      </w:r>
    </w:p>
    <w:p w:rsidR="00F84B59" w:rsidRDefault="00891E5A">
      <w:pPr>
        <w:spacing w:after="0"/>
        <w:jc w:val="both"/>
      </w:pPr>
      <w:bookmarkStart w:id="490" w:name="z588"/>
      <w:bookmarkEnd w:id="489"/>
      <w:r>
        <w:rPr>
          <w:color w:val="000000"/>
          <w:sz w:val="28"/>
        </w:rPr>
        <w:t>      524) Қазақстан Республикасының азаматтық авиациясы әуе кемесінің ұшуға жарамдылығын сертификаттау және сертификат беру қағидаларын бекіту;</w:t>
      </w:r>
    </w:p>
    <w:p w:rsidR="00F84B59" w:rsidRDefault="00891E5A">
      <w:pPr>
        <w:spacing w:after="0"/>
        <w:jc w:val="both"/>
      </w:pPr>
      <w:bookmarkStart w:id="491" w:name="z589"/>
      <w:bookmarkEnd w:id="490"/>
      <w:r>
        <w:rPr>
          <w:color w:val="000000"/>
          <w:sz w:val="28"/>
        </w:rPr>
        <w:t>      525) жеңіл және аса жеңіл авиация саласындағы сертификаттау қағидаларын бекіту;</w:t>
      </w:r>
    </w:p>
    <w:p w:rsidR="00F84B59" w:rsidRDefault="00891E5A">
      <w:pPr>
        <w:spacing w:after="0"/>
        <w:jc w:val="both"/>
      </w:pPr>
      <w:bookmarkStart w:id="492" w:name="z590"/>
      <w:bookmarkEnd w:id="491"/>
      <w:r>
        <w:rPr>
          <w:color w:val="000000"/>
          <w:sz w:val="28"/>
        </w:rPr>
        <w:t>      526) Қазақстан Республикасының азаматтық әуе кемелерін техникалық пайдалану және оларды жөндеу қағидаларын бекіту;</w:t>
      </w:r>
    </w:p>
    <w:p w:rsidR="00F84B59" w:rsidRDefault="00891E5A">
      <w:pPr>
        <w:spacing w:after="0"/>
        <w:jc w:val="both"/>
      </w:pPr>
      <w:bookmarkStart w:id="493" w:name="z591"/>
      <w:bookmarkEnd w:id="492"/>
      <w:r>
        <w:rPr>
          <w:color w:val="000000"/>
          <w:sz w:val="28"/>
        </w:rPr>
        <w:t>      527) азаматтық авиацияның авиациялық техникасына техникалық қызмет көрсету және оны жөндеу жөніндегі ұйымды сертификаттау және сертификат беру қағидаларын бекіту;</w:t>
      </w:r>
    </w:p>
    <w:p w:rsidR="00F84B59" w:rsidRDefault="00891E5A">
      <w:pPr>
        <w:spacing w:after="0"/>
        <w:jc w:val="both"/>
      </w:pPr>
      <w:bookmarkStart w:id="494" w:name="z592"/>
      <w:bookmarkEnd w:id="493"/>
      <w:r>
        <w:rPr>
          <w:color w:val="000000"/>
          <w:sz w:val="28"/>
        </w:rPr>
        <w:t>      528) азаматтық авиацияның авиациялық оқу орталығын сертификаттау және сертификат беру қағидаларын бекіту;</w:t>
      </w:r>
    </w:p>
    <w:p w:rsidR="00F84B59" w:rsidRDefault="00891E5A">
      <w:pPr>
        <w:spacing w:after="0"/>
        <w:jc w:val="both"/>
      </w:pPr>
      <w:bookmarkStart w:id="495" w:name="z593"/>
      <w:bookmarkEnd w:id="494"/>
      <w:r>
        <w:rPr>
          <w:color w:val="000000"/>
          <w:sz w:val="28"/>
        </w:rPr>
        <w:t>      529) аэронавигациялық қызмет көрсетуді берушіні сертификаттау және оған сертификат беру қағидаларын, сондай-ақ аэронавигациялық қызмет көрсетуді берушілерге қойылатын сертификаттау талаптарын бекіту;</w:t>
      </w:r>
    </w:p>
    <w:p w:rsidR="00F84B59" w:rsidRDefault="00891E5A">
      <w:pPr>
        <w:spacing w:after="0"/>
        <w:jc w:val="both"/>
      </w:pPr>
      <w:bookmarkStart w:id="496" w:name="z594"/>
      <w:bookmarkEnd w:id="495"/>
      <w:r>
        <w:rPr>
          <w:color w:val="000000"/>
          <w:sz w:val="28"/>
        </w:rPr>
        <w:t>      530) Қазақстан Республикасының азаматтық және эксперименттік авиациясы әуе кемелерінің экипаж мүшелерінің жұмыс уақыты мен демалысын ұйымдастыру қағидаларын бекіту;</w:t>
      </w:r>
    </w:p>
    <w:p w:rsidR="00F84B59" w:rsidRDefault="00891E5A">
      <w:pPr>
        <w:spacing w:after="0"/>
        <w:jc w:val="both"/>
      </w:pPr>
      <w:bookmarkStart w:id="497" w:name="z595"/>
      <w:bookmarkEnd w:id="496"/>
      <w:r>
        <w:rPr>
          <w:color w:val="000000"/>
          <w:sz w:val="28"/>
        </w:rPr>
        <w:t>      531) азаматтық әуе кемелерін пайдаланушыны сертификаттау және сертификат беру қағидаларын бекіту;</w:t>
      </w:r>
    </w:p>
    <w:p w:rsidR="00F84B59" w:rsidRDefault="00891E5A">
      <w:pPr>
        <w:spacing w:after="0"/>
        <w:jc w:val="both"/>
      </w:pPr>
      <w:bookmarkStart w:id="498" w:name="z596"/>
      <w:bookmarkEnd w:id="497"/>
      <w:r>
        <w:rPr>
          <w:color w:val="000000"/>
          <w:sz w:val="28"/>
        </w:rPr>
        <w:t>      532) пайдаланушыны авиациялық жұмыстарға жіберу қағидаларын бекіту;</w:t>
      </w:r>
    </w:p>
    <w:p w:rsidR="00F84B59" w:rsidRDefault="00891E5A">
      <w:pPr>
        <w:spacing w:after="0"/>
        <w:jc w:val="both"/>
      </w:pPr>
      <w:bookmarkStart w:id="499" w:name="z597"/>
      <w:bookmarkEnd w:id="498"/>
      <w:r>
        <w:rPr>
          <w:color w:val="000000"/>
          <w:sz w:val="28"/>
        </w:rPr>
        <w:t>      533) жалпы мақсаттағы авиацияны пайдаланушыларға ұшуға рұқсат беру қағидаларын бекіту;</w:t>
      </w:r>
    </w:p>
    <w:p w:rsidR="00F84B59" w:rsidRDefault="00891E5A">
      <w:pPr>
        <w:spacing w:after="0"/>
        <w:jc w:val="both"/>
      </w:pPr>
      <w:bookmarkStart w:id="500" w:name="z598"/>
      <w:bookmarkEnd w:id="499"/>
      <w:r>
        <w:rPr>
          <w:color w:val="000000"/>
          <w:sz w:val="28"/>
        </w:rPr>
        <w:t>      534) аэроклубтар туралы үлгілік ережені бекіту;</w:t>
      </w:r>
    </w:p>
    <w:p w:rsidR="00F84B59" w:rsidRDefault="00891E5A">
      <w:pPr>
        <w:spacing w:after="0"/>
        <w:jc w:val="both"/>
      </w:pPr>
      <w:bookmarkStart w:id="501" w:name="z599"/>
      <w:bookmarkEnd w:id="500"/>
      <w:r>
        <w:rPr>
          <w:color w:val="000000"/>
          <w:sz w:val="28"/>
        </w:rPr>
        <w:t>      535) Қазақстан Республикасының азаматтық авиациясында ұшу жұмысын ұйымдастыру жөніндегі қағидаларды бекіту;</w:t>
      </w:r>
    </w:p>
    <w:p w:rsidR="00F84B59" w:rsidRDefault="00891E5A">
      <w:pPr>
        <w:spacing w:after="0"/>
        <w:jc w:val="both"/>
      </w:pPr>
      <w:bookmarkStart w:id="502" w:name="z600"/>
      <w:bookmarkEnd w:id="501"/>
      <w:r>
        <w:rPr>
          <w:color w:val="000000"/>
          <w:sz w:val="28"/>
        </w:rPr>
        <w:t>      536) Қазақстан Республикасының азаматтық авиациясында бортсеріктердің жұмысын ұйымдастыру қағидаларын бекіту;</w:t>
      </w:r>
    </w:p>
    <w:p w:rsidR="00F84B59" w:rsidRDefault="00891E5A">
      <w:pPr>
        <w:spacing w:after="0"/>
        <w:jc w:val="both"/>
      </w:pPr>
      <w:bookmarkStart w:id="503" w:name="z601"/>
      <w:bookmarkEnd w:id="502"/>
      <w:r>
        <w:rPr>
          <w:color w:val="000000"/>
          <w:sz w:val="28"/>
        </w:rPr>
        <w:lastRenderedPageBreak/>
        <w:t>      537) әуеайлақтардың (тікұшақ айлақтарының) жарамдылығын сертификаттау және сертификат беру қағидаларын бекіту;</w:t>
      </w:r>
    </w:p>
    <w:p w:rsidR="00F84B59" w:rsidRDefault="00891E5A">
      <w:pPr>
        <w:spacing w:after="0"/>
        <w:jc w:val="both"/>
      </w:pPr>
      <w:bookmarkStart w:id="504" w:name="z602"/>
      <w:bookmarkEnd w:id="503"/>
      <w:r>
        <w:rPr>
          <w:color w:val="000000"/>
          <w:sz w:val="28"/>
        </w:rPr>
        <w:t>      538) азаматтық авиация әуеайлақтарының (тікұшақ айлақтарының) пайдалануға жарамдылығы нормаларын бекіту;</w:t>
      </w:r>
    </w:p>
    <w:p w:rsidR="00F84B59" w:rsidRDefault="00891E5A">
      <w:pPr>
        <w:spacing w:after="0"/>
        <w:jc w:val="both"/>
      </w:pPr>
      <w:bookmarkStart w:id="505" w:name="z603"/>
      <w:bookmarkEnd w:id="504"/>
      <w:r>
        <w:rPr>
          <w:color w:val="000000"/>
          <w:sz w:val="28"/>
        </w:rPr>
        <w:t>      539) азаматтық авиация әуеайлақтарының (тікұшақ айлақтарының) азаматтық әуе кемелерін пайдалануға жарамдылығы нормаларына сәйкестігін бағалау әдістемесін бекіту;</w:t>
      </w:r>
    </w:p>
    <w:p w:rsidR="00F84B59" w:rsidRDefault="00891E5A">
      <w:pPr>
        <w:spacing w:after="0"/>
        <w:jc w:val="both"/>
      </w:pPr>
      <w:bookmarkStart w:id="506" w:name="z604"/>
      <w:bookmarkEnd w:id="505"/>
      <w:r>
        <w:rPr>
          <w:color w:val="000000"/>
          <w:sz w:val="28"/>
        </w:rPr>
        <w:t>      540) Қазақстан Республикасының азаматтық авиациясының ұшуын электр жарығымен техникалық қамтамасыз ету қағидаларын бекіту;</w:t>
      </w:r>
    </w:p>
    <w:p w:rsidR="00F84B59" w:rsidRDefault="00891E5A">
      <w:pPr>
        <w:spacing w:after="0"/>
        <w:jc w:val="both"/>
      </w:pPr>
      <w:bookmarkStart w:id="507" w:name="z605"/>
      <w:bookmarkEnd w:id="506"/>
      <w:r>
        <w:rPr>
          <w:color w:val="000000"/>
          <w:sz w:val="28"/>
        </w:rPr>
        <w:t>      541) Қазақстан Республикасының әуежайларында арнайы көлік қызметінің жұмысын ұйымдастыру жөніндегі қағидаларды бекіту;</w:t>
      </w:r>
    </w:p>
    <w:p w:rsidR="00F84B59" w:rsidRDefault="00891E5A">
      <w:pPr>
        <w:spacing w:after="0"/>
        <w:jc w:val="both"/>
      </w:pPr>
      <w:bookmarkStart w:id="508" w:name="z606"/>
      <w:bookmarkEnd w:id="507"/>
      <w:r>
        <w:rPr>
          <w:color w:val="000000"/>
          <w:sz w:val="28"/>
        </w:rPr>
        <w:t>      542) Қазақстан Республикасының азаматтық авиация ұйымдарында авиациялық жанар-жағармай материалдары мен арнаулы сұйықтықтарды сақтау, құюға беруге дайындау және олардың сапасына бақылау жүргізу қағидаларын бекіту;</w:t>
      </w:r>
    </w:p>
    <w:p w:rsidR="00F84B59" w:rsidRDefault="00891E5A">
      <w:pPr>
        <w:spacing w:after="0"/>
        <w:jc w:val="both"/>
      </w:pPr>
      <w:bookmarkStart w:id="509" w:name="z607"/>
      <w:bookmarkEnd w:id="508"/>
      <w:r>
        <w:rPr>
          <w:color w:val="000000"/>
          <w:sz w:val="28"/>
        </w:rPr>
        <w:t>      543) Қазақстан Республикасының азаматтық әуе кемелерінің ұшуын орнитологиялық қамтамасыз ету қағидаларын бекіту;</w:t>
      </w:r>
    </w:p>
    <w:p w:rsidR="00F84B59" w:rsidRDefault="00891E5A">
      <w:pPr>
        <w:spacing w:after="0"/>
        <w:jc w:val="both"/>
      </w:pPr>
      <w:bookmarkStart w:id="510" w:name="z608"/>
      <w:bookmarkEnd w:id="509"/>
      <w:r>
        <w:rPr>
          <w:color w:val="000000"/>
          <w:sz w:val="28"/>
        </w:rPr>
        <w:t>      544) авиатасымалдауды ұйымдастыру қызметі туралы үлгілік ережені бекіту;</w:t>
      </w:r>
    </w:p>
    <w:p w:rsidR="00F84B59" w:rsidRDefault="00891E5A">
      <w:pPr>
        <w:spacing w:after="0"/>
        <w:jc w:val="both"/>
      </w:pPr>
      <w:bookmarkStart w:id="511" w:name="z609"/>
      <w:bookmarkEnd w:id="510"/>
      <w:r>
        <w:rPr>
          <w:color w:val="000000"/>
          <w:sz w:val="28"/>
        </w:rPr>
        <w:t>      545) авиациялық қауіпсіздік қызметі туралы үлгілік ережені бекіту;</w:t>
      </w:r>
    </w:p>
    <w:p w:rsidR="00F84B59" w:rsidRDefault="00891E5A">
      <w:pPr>
        <w:spacing w:after="0"/>
        <w:jc w:val="both"/>
      </w:pPr>
      <w:bookmarkStart w:id="512" w:name="z610"/>
      <w:bookmarkEnd w:id="511"/>
      <w:r>
        <w:rPr>
          <w:color w:val="000000"/>
          <w:sz w:val="28"/>
        </w:rPr>
        <w:t>      546) азаматтық авиация ұйымдарының өндірістік-диспетчерлік қызметі туралы үлгі ережені бекіту;</w:t>
      </w:r>
    </w:p>
    <w:p w:rsidR="00F84B59" w:rsidRDefault="00891E5A">
      <w:pPr>
        <w:spacing w:after="0"/>
        <w:jc w:val="both"/>
      </w:pPr>
      <w:bookmarkStart w:id="513" w:name="z611"/>
      <w:bookmarkEnd w:id="512"/>
      <w:r>
        <w:rPr>
          <w:color w:val="000000"/>
          <w:sz w:val="28"/>
        </w:rPr>
        <w:t>      547) әуежайдың авиациялық қауіпсіздік қызметінің қарап тексеруді ұйымдастыруын сертификаттау және сертификат беру қағидаларын бекіту;</w:t>
      </w:r>
    </w:p>
    <w:p w:rsidR="00F84B59" w:rsidRDefault="00891E5A">
      <w:pPr>
        <w:spacing w:after="0"/>
        <w:jc w:val="both"/>
      </w:pPr>
      <w:bookmarkStart w:id="514" w:name="z612"/>
      <w:bookmarkEnd w:id="513"/>
      <w:r>
        <w:rPr>
          <w:color w:val="000000"/>
          <w:sz w:val="28"/>
        </w:rPr>
        <w:t>      548) Қазақстан Республикасының азаматтық авиациясы ұйымдарының авиациялық қауіпсіздік қызметінің басшылары мен мамандары лауазымдарының тізбесін, сондай-ақ осындай лауазымдарға қойылатын біліктілік талаптарын бекіту;</w:t>
      </w:r>
    </w:p>
    <w:p w:rsidR="00F84B59" w:rsidRDefault="00891E5A">
      <w:pPr>
        <w:spacing w:after="0"/>
        <w:jc w:val="both"/>
      </w:pPr>
      <w:bookmarkStart w:id="515" w:name="z613"/>
      <w:bookmarkEnd w:id="514"/>
      <w:r>
        <w:rPr>
          <w:color w:val="000000"/>
          <w:sz w:val="28"/>
        </w:rPr>
        <w:t>      549) азаматтық әуе кемелерін пайдаланушыларға қойылатын сертификатталған талаптарды бекіту;</w:t>
      </w:r>
    </w:p>
    <w:p w:rsidR="00F84B59" w:rsidRDefault="00891E5A">
      <w:pPr>
        <w:spacing w:after="0"/>
        <w:jc w:val="both"/>
      </w:pPr>
      <w:bookmarkStart w:id="516" w:name="z614"/>
      <w:bookmarkEnd w:id="515"/>
      <w:r>
        <w:rPr>
          <w:color w:val="000000"/>
          <w:sz w:val="28"/>
        </w:rPr>
        <w:t>      550) көлік-логистика орталықтарын жайластыру және техникалық жарақтандыру жөніндегі үлгілік талаптарды әзірлеу және бекіту;</w:t>
      </w:r>
    </w:p>
    <w:p w:rsidR="00F84B59" w:rsidRDefault="00891E5A">
      <w:pPr>
        <w:spacing w:after="0"/>
        <w:jc w:val="both"/>
      </w:pPr>
      <w:bookmarkStart w:id="517" w:name="z615"/>
      <w:bookmarkEnd w:id="516"/>
      <w:r>
        <w:rPr>
          <w:color w:val="000000"/>
          <w:sz w:val="28"/>
        </w:rPr>
        <w:t>      551) авиациялық оқу орталықтарына қойылатын сертификатталған талаптарды бекіту;</w:t>
      </w:r>
    </w:p>
    <w:p w:rsidR="00F84B59" w:rsidRDefault="00891E5A">
      <w:pPr>
        <w:spacing w:after="0"/>
        <w:jc w:val="both"/>
      </w:pPr>
      <w:bookmarkStart w:id="518" w:name="z616"/>
      <w:bookmarkEnd w:id="517"/>
      <w:r>
        <w:rPr>
          <w:color w:val="000000"/>
          <w:sz w:val="28"/>
        </w:rPr>
        <w:t>      552) авиациялық техникаға техникалық қызмет көрсету және оларды жөндеу жөніндегі ұйымдарға қойылатын сертификаттау талаптарын бекіту;</w:t>
      </w:r>
    </w:p>
    <w:p w:rsidR="00F84B59" w:rsidRDefault="00891E5A">
      <w:pPr>
        <w:spacing w:after="0"/>
        <w:jc w:val="both"/>
      </w:pPr>
      <w:bookmarkStart w:id="519" w:name="z617"/>
      <w:bookmarkEnd w:id="518"/>
      <w:r>
        <w:rPr>
          <w:color w:val="000000"/>
          <w:sz w:val="28"/>
        </w:rPr>
        <w:t>      553) азаматтық әуе кемелерiн жанар-жағармай материалдарымен қамтамасыз ету ұйымдарына қойылатын талаптарды бекіту;</w:t>
      </w:r>
    </w:p>
    <w:p w:rsidR="00F84B59" w:rsidRDefault="00891E5A">
      <w:pPr>
        <w:spacing w:after="0"/>
        <w:jc w:val="both"/>
      </w:pPr>
      <w:bookmarkStart w:id="520" w:name="z618"/>
      <w:bookmarkEnd w:id="519"/>
      <w:r>
        <w:rPr>
          <w:color w:val="000000"/>
          <w:sz w:val="28"/>
        </w:rPr>
        <w:lastRenderedPageBreak/>
        <w:t>      554) әуежайдың авиациялық қауіпсіздік қызметінің қарап тексеруді ұйымдастыруы бойынша қойылатын сертификаттау талаптарын бекіту;</w:t>
      </w:r>
    </w:p>
    <w:p w:rsidR="00F84B59" w:rsidRDefault="00891E5A">
      <w:pPr>
        <w:spacing w:after="0"/>
        <w:jc w:val="both"/>
      </w:pPr>
      <w:bookmarkStart w:id="521" w:name="z619"/>
      <w:bookmarkEnd w:id="520"/>
      <w:r>
        <w:rPr>
          <w:color w:val="000000"/>
          <w:sz w:val="28"/>
        </w:rPr>
        <w:t>      555) азаматтық авиацияның авиация персоналының киім үлгісін кию және айырым белгілерін тағып жүру қағидаларын бекіту;</w:t>
      </w:r>
    </w:p>
    <w:p w:rsidR="00F84B59" w:rsidRDefault="00891E5A">
      <w:pPr>
        <w:spacing w:after="0"/>
        <w:jc w:val="both"/>
      </w:pPr>
      <w:bookmarkStart w:id="522" w:name="z620"/>
      <w:bookmarkEnd w:id="521"/>
      <w:r>
        <w:rPr>
          <w:color w:val="000000"/>
          <w:sz w:val="28"/>
        </w:rPr>
        <w:t>      556) сыныпталмайтын және уақытша әуеайлақтар мен қону алаңдарының пайдалануға жарамдылығын айқындау қағидаларын бекіту;</w:t>
      </w:r>
    </w:p>
    <w:p w:rsidR="00F84B59" w:rsidRDefault="00891E5A">
      <w:pPr>
        <w:spacing w:after="0"/>
        <w:jc w:val="both"/>
      </w:pPr>
      <w:bookmarkStart w:id="523" w:name="z621"/>
      <w:bookmarkEnd w:id="522"/>
      <w:r>
        <w:rPr>
          <w:color w:val="000000"/>
          <w:sz w:val="28"/>
        </w:rPr>
        <w:t>      557) Халықаралық азаматтық авиация ұйымының (ИКАО) стандарттарына сәйкес ұшу қауіпсіздігі бағдарламасын әзірлеу;</w:t>
      </w:r>
    </w:p>
    <w:p w:rsidR="00F84B59" w:rsidRDefault="00891E5A">
      <w:pPr>
        <w:spacing w:after="0"/>
        <w:jc w:val="both"/>
      </w:pPr>
      <w:bookmarkStart w:id="524" w:name="z622"/>
      <w:bookmarkEnd w:id="523"/>
      <w:r>
        <w:rPr>
          <w:color w:val="000000"/>
          <w:sz w:val="28"/>
        </w:rPr>
        <w:t>      558) Қазақстан Республикасының азаматтық авиациясында ұшуды жүргізу қағидаларын бекіту;</w:t>
      </w:r>
    </w:p>
    <w:p w:rsidR="00F84B59" w:rsidRDefault="00891E5A">
      <w:pPr>
        <w:spacing w:after="0"/>
        <w:jc w:val="both"/>
      </w:pPr>
      <w:bookmarkStart w:id="525" w:name="z623"/>
      <w:bookmarkEnd w:id="524"/>
      <w:r>
        <w:rPr>
          <w:color w:val="000000"/>
          <w:sz w:val="28"/>
        </w:rPr>
        <w:t>      559) Қазақстан Республикасының авиакомпаниялары арасында тұрақты әуемен тасымалдауларды жүзеге асыруға арналған халықаралық және субсидияланатын (облысішілікті қоспағанда) авиамаршруттарды бөлуді конкурстық негізде жүргізу;</w:t>
      </w:r>
    </w:p>
    <w:p w:rsidR="00F84B59" w:rsidRDefault="00891E5A">
      <w:pPr>
        <w:spacing w:after="0"/>
        <w:jc w:val="both"/>
      </w:pPr>
      <w:bookmarkStart w:id="526" w:name="z624"/>
      <w:bookmarkEnd w:id="525"/>
      <w:r>
        <w:rPr>
          <w:color w:val="000000"/>
          <w:sz w:val="28"/>
        </w:rPr>
        <w:t>      560) әуе қозғалысын ұйымдастыру және оған қызмет көрсету жөніндегі нұсқаулықты бекіту;</w:t>
      </w:r>
    </w:p>
    <w:p w:rsidR="00F84B59" w:rsidRDefault="00891E5A">
      <w:pPr>
        <w:spacing w:after="0"/>
        <w:jc w:val="both"/>
      </w:pPr>
      <w:bookmarkStart w:id="527" w:name="z625"/>
      <w:bookmarkEnd w:id="526"/>
      <w:r>
        <w:rPr>
          <w:color w:val="000000"/>
          <w:sz w:val="28"/>
        </w:rPr>
        <w:t>      561) әуе қозғалысына қызмет көрсету, әуе кемелеріне техникалық қызмет көрсету кезінде әуежайларда азаматтық әуе кемелерін пайдаланушылардың ұшу қауіпсіздігін басқару жөніндегі үлгі нұсқаулықтарды бекіту;</w:t>
      </w:r>
    </w:p>
    <w:p w:rsidR="00F84B59" w:rsidRDefault="00891E5A">
      <w:pPr>
        <w:spacing w:after="0"/>
        <w:jc w:val="both"/>
      </w:pPr>
      <w:bookmarkStart w:id="528" w:name="z626"/>
      <w:bookmarkEnd w:id="527"/>
      <w:r>
        <w:rPr>
          <w:color w:val="000000"/>
          <w:sz w:val="28"/>
        </w:rPr>
        <w:t>      562) ұшу қауіпсіздігін қамтамасыз етуге қатысатын авиациялық персоналды кәсіптік даярлаудың үлгі бағдарламаларын бекіту;</w:t>
      </w:r>
    </w:p>
    <w:p w:rsidR="00F84B59" w:rsidRDefault="00891E5A">
      <w:pPr>
        <w:spacing w:after="0"/>
        <w:jc w:val="both"/>
      </w:pPr>
      <w:bookmarkStart w:id="529" w:name="z627"/>
      <w:bookmarkEnd w:id="528"/>
      <w:r>
        <w:rPr>
          <w:color w:val="000000"/>
          <w:sz w:val="28"/>
        </w:rPr>
        <w:t>      563) әуежайды пайдаланушының бірінші басшысы лауазымына үміткерлерге қойылатын біліктілік талаптарын бекіту;</w:t>
      </w:r>
    </w:p>
    <w:p w:rsidR="00F84B59" w:rsidRDefault="00891E5A">
      <w:pPr>
        <w:spacing w:after="0"/>
        <w:jc w:val="both"/>
      </w:pPr>
      <w:bookmarkStart w:id="530" w:name="z628"/>
      <w:bookmarkEnd w:id="529"/>
      <w:r>
        <w:rPr>
          <w:color w:val="000000"/>
          <w:sz w:val="28"/>
        </w:rPr>
        <w:t>      564) әуе кемелерін есептен шығару қағидаларын бекіту;</w:t>
      </w:r>
    </w:p>
    <w:p w:rsidR="00F84B59" w:rsidRDefault="00891E5A">
      <w:pPr>
        <w:spacing w:after="0"/>
        <w:jc w:val="both"/>
      </w:pPr>
      <w:bookmarkStart w:id="531" w:name="z629"/>
      <w:bookmarkEnd w:id="530"/>
      <w:r>
        <w:rPr>
          <w:color w:val="000000"/>
          <w:sz w:val="28"/>
        </w:rPr>
        <w:t>      565) Қазақстан Республикасының әуежайларында әуе кемелеріне қызмет көрсету үшін уақытша интервалдарды бөлу қағидаларын бекіту;</w:t>
      </w:r>
    </w:p>
    <w:p w:rsidR="00F84B59" w:rsidRDefault="00891E5A">
      <w:pPr>
        <w:spacing w:after="0"/>
        <w:jc w:val="both"/>
      </w:pPr>
      <w:bookmarkStart w:id="532" w:name="z630"/>
      <w:bookmarkEnd w:id="531"/>
      <w:r>
        <w:rPr>
          <w:color w:val="000000"/>
          <w:sz w:val="28"/>
        </w:rPr>
        <w:t>      566) Қазақстан Республикасы Үкіметімен келісу бойынша халықаралық ұшуларға қызмет көрсетуге рұқсат берілген әуежайды пайдаланушыға қатысты уақытша басқаруды енгізу және уақытша әкімшілікті қалыптастыру;</w:t>
      </w:r>
    </w:p>
    <w:p w:rsidR="00F84B59" w:rsidRDefault="00891E5A">
      <w:pPr>
        <w:spacing w:after="0"/>
        <w:jc w:val="both"/>
      </w:pPr>
      <w:bookmarkStart w:id="533" w:name="z631"/>
      <w:bookmarkEnd w:id="532"/>
      <w:r>
        <w:rPr>
          <w:color w:val="000000"/>
          <w:sz w:val="28"/>
        </w:rPr>
        <w:t>      567) азаматтық және эксперименттік әуе кемелеріне мемлекеттік, тіркелетін танылым және қосымша белгілерді салу тәртібін және көрсетілген белгілердің сипаттамасын айқындау;</w:t>
      </w:r>
    </w:p>
    <w:p w:rsidR="00F84B59" w:rsidRDefault="00891E5A">
      <w:pPr>
        <w:spacing w:after="0"/>
        <w:jc w:val="both"/>
      </w:pPr>
      <w:bookmarkStart w:id="534" w:name="z632"/>
      <w:bookmarkEnd w:id="533"/>
      <w:r>
        <w:rPr>
          <w:color w:val="000000"/>
          <w:sz w:val="28"/>
        </w:rPr>
        <w:t>      568) шетелдік авиатасымалдаушылардың тұрақты ұшу кестесін бекіту;</w:t>
      </w:r>
    </w:p>
    <w:p w:rsidR="00F84B59" w:rsidRDefault="00891E5A">
      <w:pPr>
        <w:spacing w:after="0"/>
        <w:jc w:val="both"/>
      </w:pPr>
      <w:bookmarkStart w:id="535" w:name="z633"/>
      <w:bookmarkEnd w:id="534"/>
      <w:r>
        <w:rPr>
          <w:color w:val="000000"/>
          <w:sz w:val="28"/>
        </w:rPr>
        <w:t>      569) азаматтық және эксперименттік авиация үшін ұшуға дайындық қағидаларын бекіту;</w:t>
      </w:r>
    </w:p>
    <w:p w:rsidR="00F84B59" w:rsidRDefault="00891E5A">
      <w:pPr>
        <w:spacing w:after="0"/>
        <w:jc w:val="both"/>
      </w:pPr>
      <w:bookmarkStart w:id="536" w:name="z634"/>
      <w:bookmarkEnd w:id="535"/>
      <w:r>
        <w:rPr>
          <w:color w:val="000000"/>
          <w:sz w:val="28"/>
        </w:rPr>
        <w:t>      570) субсидияланатын маршруттарда ұшуды орындаған кезде ұшу сағатының өзіндік құнын есептеу нұсқаулығын бекіту;</w:t>
      </w:r>
    </w:p>
    <w:p w:rsidR="00F84B59" w:rsidRDefault="00891E5A">
      <w:pPr>
        <w:spacing w:after="0"/>
        <w:jc w:val="both"/>
      </w:pPr>
      <w:bookmarkStart w:id="537" w:name="z635"/>
      <w:bookmarkEnd w:id="536"/>
      <w:r>
        <w:rPr>
          <w:color w:val="000000"/>
          <w:sz w:val="28"/>
        </w:rPr>
        <w:lastRenderedPageBreak/>
        <w:t>      571) азаматтық әуе кемелерімен тасымалдауға арналған қауіпті жүктердің тізбесін бекіту;</w:t>
      </w:r>
    </w:p>
    <w:p w:rsidR="00F84B59" w:rsidRDefault="00891E5A">
      <w:pPr>
        <w:spacing w:after="0"/>
        <w:jc w:val="both"/>
      </w:pPr>
      <w:bookmarkStart w:id="538" w:name="z636"/>
      <w:bookmarkEnd w:id="537"/>
      <w:r>
        <w:rPr>
          <w:color w:val="000000"/>
          <w:sz w:val="28"/>
        </w:rPr>
        <w:t>      572) әуежайдың бақыланатын аймағына өту, көлікпен өту құқығына арналған рұқсаттамалардың түрлері мен нысандарын бекіту;</w:t>
      </w:r>
    </w:p>
    <w:p w:rsidR="00F84B59" w:rsidRDefault="00891E5A">
      <w:pPr>
        <w:spacing w:after="0"/>
        <w:jc w:val="both"/>
      </w:pPr>
      <w:bookmarkStart w:id="539" w:name="z637"/>
      <w:bookmarkEnd w:id="538"/>
      <w:r>
        <w:rPr>
          <w:color w:val="000000"/>
          <w:sz w:val="28"/>
        </w:rPr>
        <w:t>      573) халықаралық тұрақты емес ұшуларды орындауға рұқсаттар беру қағидаларын және оны беруден бас тарту негіздерін бекіту;</w:t>
      </w:r>
    </w:p>
    <w:p w:rsidR="00F84B59" w:rsidRDefault="00891E5A">
      <w:pPr>
        <w:spacing w:after="0"/>
        <w:jc w:val="both"/>
      </w:pPr>
      <w:bookmarkStart w:id="540" w:name="z638"/>
      <w:bookmarkEnd w:id="539"/>
      <w:r>
        <w:rPr>
          <w:color w:val="000000"/>
          <w:sz w:val="28"/>
        </w:rPr>
        <w:t>      574) авиакомпанияның бірінші басшысы лауазымына үміткерлерге қойылатын біліктілік талаптарын бекіту;</w:t>
      </w:r>
    </w:p>
    <w:p w:rsidR="00F84B59" w:rsidRDefault="00891E5A">
      <w:pPr>
        <w:spacing w:after="0"/>
        <w:jc w:val="both"/>
      </w:pPr>
      <w:bookmarkStart w:id="541" w:name="z639"/>
      <w:bookmarkEnd w:id="540"/>
      <w:r>
        <w:rPr>
          <w:color w:val="000000"/>
          <w:sz w:val="28"/>
        </w:rPr>
        <w:t>      575) авиациялық қауіпсіздік бойынша даярлау және қайта даярлау бағдарламасын бекіту;</w:t>
      </w:r>
    </w:p>
    <w:p w:rsidR="00F84B59" w:rsidRDefault="00891E5A">
      <w:pPr>
        <w:spacing w:after="0"/>
        <w:jc w:val="both"/>
      </w:pPr>
      <w:bookmarkStart w:id="542" w:name="z640"/>
      <w:bookmarkEnd w:id="541"/>
      <w:r>
        <w:rPr>
          <w:color w:val="000000"/>
          <w:sz w:val="28"/>
        </w:rPr>
        <w:t>      576) халықаралық ынтымақтастықты, оның ішінде халықаралық азаматтық авиация ұйымдарында Қазақстан Республикасының атынан өкілдікті жүзеге асыру;</w:t>
      </w:r>
    </w:p>
    <w:p w:rsidR="00F84B59" w:rsidRDefault="00891E5A">
      <w:pPr>
        <w:spacing w:after="0"/>
        <w:jc w:val="both"/>
      </w:pPr>
      <w:bookmarkStart w:id="543" w:name="z641"/>
      <w:bookmarkEnd w:id="542"/>
      <w:r>
        <w:rPr>
          <w:color w:val="000000"/>
          <w:sz w:val="28"/>
        </w:rPr>
        <w:t>      577) әуе трассаларын пайдалануға рұқсат ету қағидаларын бекіту;</w:t>
      </w:r>
    </w:p>
    <w:p w:rsidR="00F84B59" w:rsidRDefault="00891E5A">
      <w:pPr>
        <w:spacing w:after="0"/>
        <w:jc w:val="both"/>
      </w:pPr>
      <w:bookmarkStart w:id="544" w:name="z642"/>
      <w:bookmarkEnd w:id="543"/>
      <w:r>
        <w:rPr>
          <w:color w:val="000000"/>
          <w:sz w:val="28"/>
        </w:rPr>
        <w:t>      578) әуе кемелерінің халықаралық ұшуын қамтамасыз ету үшін әуежайларды ашу және жабу тәртібін айқындау;</w:t>
      </w:r>
    </w:p>
    <w:bookmarkEnd w:id="544"/>
    <w:p w:rsidR="00F84B59" w:rsidRDefault="00891E5A">
      <w:pPr>
        <w:spacing w:after="0"/>
        <w:jc w:val="both"/>
      </w:pPr>
      <w:r>
        <w:rPr>
          <w:color w:val="000000"/>
          <w:sz w:val="28"/>
        </w:rPr>
        <w:t>      578-1) Авиация инспекторларын кәсіптік даярлау және олардың біліктілігін ұстау қағидаларын бекіту;</w:t>
      </w:r>
    </w:p>
    <w:p w:rsidR="00F84B59" w:rsidRDefault="00891E5A">
      <w:pPr>
        <w:spacing w:after="0"/>
        <w:jc w:val="both"/>
      </w:pPr>
      <w:r>
        <w:rPr>
          <w:color w:val="000000"/>
          <w:sz w:val="28"/>
        </w:rPr>
        <w:t>      578-2) Азаматтық авиацияның ұшу қауіпсіздігін қамтамасыз етуге арналған аударымдарды аудару тәртібі мен олардың нормативін бекіту;</w:t>
      </w:r>
    </w:p>
    <w:p w:rsidR="00F84B59" w:rsidRDefault="00891E5A">
      <w:pPr>
        <w:spacing w:after="0"/>
        <w:jc w:val="both"/>
      </w:pPr>
      <w:bookmarkStart w:id="545" w:name="z643"/>
      <w:r>
        <w:rPr>
          <w:color w:val="000000"/>
          <w:sz w:val="28"/>
        </w:rPr>
        <w:t>      579) Қазақстан Республикасының аумағында азаматтық авиациядағы авиациялық оқиғалар мен оқыс оқиғаларды тергеп-тексеру жөніндегі жұмыстарды ұйымдастыру;</w:t>
      </w:r>
    </w:p>
    <w:p w:rsidR="00F84B59" w:rsidRDefault="00891E5A">
      <w:pPr>
        <w:spacing w:after="0"/>
        <w:jc w:val="both"/>
      </w:pPr>
      <w:bookmarkStart w:id="546" w:name="z644"/>
      <w:bookmarkEnd w:id="545"/>
      <w:r>
        <w:rPr>
          <w:color w:val="000000"/>
          <w:sz w:val="28"/>
        </w:rPr>
        <w:t>      580) азаматтық және эксперименттік авиациядағы авиациялық оқиғалар мен оқыс оқиғаларды тергеп-тексеру қағидаларын бекіту;</w:t>
      </w:r>
    </w:p>
    <w:p w:rsidR="00F84B59" w:rsidRDefault="00891E5A">
      <w:pPr>
        <w:spacing w:after="0"/>
        <w:jc w:val="both"/>
      </w:pPr>
      <w:bookmarkStart w:id="547" w:name="z645"/>
      <w:bookmarkEnd w:id="546"/>
      <w:r>
        <w:rPr>
          <w:color w:val="000000"/>
          <w:sz w:val="28"/>
        </w:rPr>
        <w:t>      581) Қазақстан Республикасының Азаматтық әуе кемелерінің мемлекеттік тізілімінде тіркелген не әуе кемелерінің пайдаланушылары Қазақстан Республикасының жеке немесе заңды тұлғалары болып табылатын әуе кемелерімен басқа мемлекеттердің аумағында болған азаматтық авиациядағы авиациялық оқиғалар мен инциденттерді тергеп-тексеруге қатысу;</w:t>
      </w:r>
    </w:p>
    <w:p w:rsidR="00F84B59" w:rsidRDefault="00891E5A">
      <w:pPr>
        <w:spacing w:after="0"/>
        <w:jc w:val="both"/>
      </w:pPr>
      <w:bookmarkStart w:id="548" w:name="z646"/>
      <w:bookmarkEnd w:id="547"/>
      <w:r>
        <w:rPr>
          <w:color w:val="000000"/>
          <w:sz w:val="28"/>
        </w:rPr>
        <w:t>      582) азаматтық авиация саласындағы уәкілетті ұйыммен бірлесіп авиациялық оқиғаларды және инциденттерді болдырмау немесе олардың салдарын азайту мақсатында ұсынымдар беру, сондай-ақ осы ұсынымдардың орындалуына талдау жүргізу;</w:t>
      </w:r>
    </w:p>
    <w:p w:rsidR="00F84B59" w:rsidRDefault="00891E5A">
      <w:pPr>
        <w:spacing w:after="0"/>
        <w:jc w:val="both"/>
      </w:pPr>
      <w:bookmarkStart w:id="549" w:name="z647"/>
      <w:bookmarkEnd w:id="548"/>
      <w:r>
        <w:rPr>
          <w:color w:val="000000"/>
          <w:sz w:val="28"/>
        </w:rPr>
        <w:t xml:space="preserve">      583) Қазақстан Республикасының азаматтық әуе кемелерінің мемлекеттік тізілімінде тіркелген не пайдаланушылары Қазақстан Республикасының жеке </w:t>
      </w:r>
      <w:r>
        <w:rPr>
          <w:color w:val="000000"/>
          <w:sz w:val="28"/>
        </w:rPr>
        <w:lastRenderedPageBreak/>
        <w:t>немесе заңды тұлғалары болып табылатын әуе кемелерімен болған авиациялық оқиғалар мен инциденттер жөнінде статистикалық деректер жүргізу;</w:t>
      </w:r>
    </w:p>
    <w:p w:rsidR="00F84B59" w:rsidRDefault="00891E5A">
      <w:pPr>
        <w:spacing w:after="0"/>
        <w:jc w:val="both"/>
      </w:pPr>
      <w:bookmarkStart w:id="550" w:name="z648"/>
      <w:bookmarkEnd w:id="549"/>
      <w:r>
        <w:rPr>
          <w:color w:val="000000"/>
          <w:sz w:val="28"/>
        </w:rPr>
        <w:t>      584) Қазақстан Республикасының аумағында шет мемлекеттер пайдаланушыларының әуе кемелерімен болған авиациялық оқиғалар мен инциденттер бойынша статистикалық деректер жүргізу;</w:t>
      </w:r>
    </w:p>
    <w:p w:rsidR="00F84B59" w:rsidRDefault="00891E5A">
      <w:pPr>
        <w:spacing w:after="0"/>
        <w:jc w:val="both"/>
      </w:pPr>
      <w:bookmarkStart w:id="551" w:name="z649"/>
      <w:bookmarkEnd w:id="550"/>
      <w:r>
        <w:rPr>
          <w:color w:val="000000"/>
          <w:sz w:val="28"/>
        </w:rPr>
        <w:t>      585) халықаралық азаматтық авиация ұйымдарымен статистикалық деректер алмасуға қатысу;</w:t>
      </w:r>
    </w:p>
    <w:p w:rsidR="00F84B59" w:rsidRDefault="00891E5A">
      <w:pPr>
        <w:spacing w:after="0"/>
        <w:jc w:val="both"/>
      </w:pPr>
      <w:bookmarkStart w:id="552" w:name="z650"/>
      <w:bookmarkEnd w:id="551"/>
      <w:r>
        <w:rPr>
          <w:color w:val="000000"/>
          <w:sz w:val="28"/>
        </w:rPr>
        <w:t>      586) авиациялық оқиғалар мен инциденттерді тергеп-тексеруге жауапты шет мемлекеттер мен органдарымен және халықаралық азаматтық авиация ұйымдарымен ынтымақтастық жасасу;</w:t>
      </w:r>
    </w:p>
    <w:p w:rsidR="00F84B59" w:rsidRDefault="00891E5A">
      <w:pPr>
        <w:spacing w:after="0"/>
        <w:jc w:val="both"/>
      </w:pPr>
      <w:bookmarkStart w:id="553" w:name="z651"/>
      <w:bookmarkEnd w:id="552"/>
      <w:r>
        <w:rPr>
          <w:color w:val="000000"/>
          <w:sz w:val="28"/>
        </w:rPr>
        <w:t>      587) авиациялық оқиғаларды және инциденттерді тергеп-тексеру мәселелері бойынша Қазақстан Республикасының мүдделі мемлекеттік органдарымен ынтымақтастық жасасу;</w:t>
      </w:r>
    </w:p>
    <w:p w:rsidR="00F84B59" w:rsidRDefault="00891E5A">
      <w:pPr>
        <w:spacing w:after="0"/>
        <w:jc w:val="both"/>
      </w:pPr>
      <w:bookmarkStart w:id="554" w:name="z652"/>
      <w:bookmarkEnd w:id="553"/>
      <w:r>
        <w:rPr>
          <w:color w:val="000000"/>
          <w:sz w:val="28"/>
        </w:rPr>
        <w:t>      588) авиациялық оқиғаларды және инциденттерді тергеп-тексеру кезінде дәлелдемелердің сақталуын қамтамасыз ету;</w:t>
      </w:r>
    </w:p>
    <w:p w:rsidR="00F84B59" w:rsidRDefault="00891E5A">
      <w:pPr>
        <w:spacing w:after="0"/>
        <w:jc w:val="both"/>
      </w:pPr>
      <w:bookmarkStart w:id="555" w:name="z653"/>
      <w:bookmarkEnd w:id="554"/>
      <w:r>
        <w:rPr>
          <w:color w:val="000000"/>
          <w:sz w:val="28"/>
        </w:rPr>
        <w:t>      589) ұшу қауіпсіздігі туралы құпия ақпараттың қорғалуын қамтамасыз ету;</w:t>
      </w:r>
    </w:p>
    <w:p w:rsidR="00F84B59" w:rsidRDefault="00891E5A">
      <w:pPr>
        <w:spacing w:after="0"/>
        <w:jc w:val="both"/>
      </w:pPr>
      <w:bookmarkStart w:id="556" w:name="z654"/>
      <w:bookmarkEnd w:id="555"/>
      <w:r>
        <w:rPr>
          <w:color w:val="000000"/>
          <w:sz w:val="28"/>
        </w:rPr>
        <w:t>       590) азаматтық авиация саласындағы уәкілетті ұйыммен бірлесіп авиациялық оқиғаларды жинау, бағалау, өңдеу, сақтау және тіркеу тетіктерін қоса алғанда, авиациялық оқиғалар мен инциденттер туралы деректерді міндетті және ерікті түрде беру жүйесін әзірлеу, енгізу, зерделеу және қолдау;</w:t>
      </w:r>
    </w:p>
    <w:p w:rsidR="00F84B59" w:rsidRDefault="00891E5A">
      <w:pPr>
        <w:spacing w:after="0"/>
        <w:jc w:val="both"/>
      </w:pPr>
      <w:bookmarkStart w:id="557" w:name="z655"/>
      <w:bookmarkEnd w:id="556"/>
      <w:r>
        <w:rPr>
          <w:color w:val="000000"/>
          <w:sz w:val="28"/>
        </w:rPr>
        <w:t>      591) азаматтық авиация саласындағы уәкілетті ұйыммен бірлесіп мемлекеттік және халықаралық деңгейдегі ұшу қауіпсіздігі туралы ақпарат алмасуға және авиациялық оқиғалар туралы ақпаратты таратуға қатысу;</w:t>
      </w:r>
    </w:p>
    <w:p w:rsidR="00F84B59" w:rsidRDefault="00891E5A">
      <w:pPr>
        <w:spacing w:after="0"/>
        <w:jc w:val="both"/>
      </w:pPr>
      <w:bookmarkStart w:id="558" w:name="z656"/>
      <w:bookmarkEnd w:id="557"/>
      <w:r>
        <w:rPr>
          <w:color w:val="000000"/>
          <w:sz w:val="28"/>
        </w:rPr>
        <w:t>      592) азаматтық авиация саласындағы уәкілетті ұйыммен бірлесіп азаматтық авиацияның ұшу қауіпсіздігімен байланысты ақпаратты жинау мен талдауды жүзеге асыру, сондай-ақ осындай ақпаратты азаматтық авиация саласындағы қызметті жүзеге асыратын жеке және заңды тұлғалардың назарына жеткізу;</w:t>
      </w:r>
    </w:p>
    <w:p w:rsidR="00F84B59" w:rsidRDefault="00891E5A">
      <w:pPr>
        <w:spacing w:after="0"/>
        <w:jc w:val="both"/>
      </w:pPr>
      <w:bookmarkStart w:id="559" w:name="z657"/>
      <w:bookmarkEnd w:id="558"/>
      <w:r>
        <w:rPr>
          <w:color w:val="000000"/>
          <w:sz w:val="28"/>
        </w:rPr>
        <w:t>      593) радиотелефон байланысында пайдаланылатын ағылшын тілін меңгеру деңгейін айқындауға арналған тестілеу қағидаларын бекіту;</w:t>
      </w:r>
    </w:p>
    <w:p w:rsidR="00F84B59" w:rsidRDefault="00891E5A">
      <w:pPr>
        <w:spacing w:after="0"/>
        <w:jc w:val="both"/>
      </w:pPr>
      <w:bookmarkStart w:id="560" w:name="z658"/>
      <w:bookmarkEnd w:id="559"/>
      <w:r>
        <w:rPr>
          <w:color w:val="000000"/>
          <w:sz w:val="28"/>
        </w:rPr>
        <w:t>      594) авиациялық медициналық орталықты сертификаттау және оған сертификат беру қағидаларын, сондай-ақ авиациялық медициналық орталықтарға қойылатын сертификаттау талаптарын бекіту;</w:t>
      </w:r>
    </w:p>
    <w:p w:rsidR="00F84B59" w:rsidRDefault="00891E5A">
      <w:pPr>
        <w:spacing w:after="0"/>
        <w:jc w:val="both"/>
      </w:pPr>
      <w:bookmarkStart w:id="561" w:name="z659"/>
      <w:bookmarkEnd w:id="560"/>
      <w:r>
        <w:rPr>
          <w:color w:val="000000"/>
          <w:sz w:val="28"/>
        </w:rPr>
        <w:t>      595) авиация персоналының біліктілік деңгейін айқындау қағидаларын бекіту;</w:t>
      </w:r>
    </w:p>
    <w:p w:rsidR="00F84B59" w:rsidRDefault="00891E5A">
      <w:pPr>
        <w:spacing w:after="0"/>
        <w:jc w:val="both"/>
      </w:pPr>
      <w:bookmarkStart w:id="562" w:name="z660"/>
      <w:bookmarkEnd w:id="561"/>
      <w:r>
        <w:rPr>
          <w:color w:val="000000"/>
          <w:sz w:val="28"/>
        </w:rPr>
        <w:t>      596) азаматтық авиацияда жолаушыларға медициналық көмек көрсету қағидаларын бекіту;</w:t>
      </w:r>
    </w:p>
    <w:bookmarkEnd w:id="562"/>
    <w:p w:rsidR="00F84B59" w:rsidRDefault="00891E5A">
      <w:pPr>
        <w:spacing w:after="0"/>
      </w:pPr>
      <w:r>
        <w:rPr>
          <w:color w:val="FF0000"/>
          <w:sz w:val="28"/>
        </w:rPr>
        <w:t>      597) алып тасталды - ҚР Үкіметінің 31.07.2019 № 561 қаулысымен.</w:t>
      </w:r>
      <w:r>
        <w:br/>
      </w:r>
    </w:p>
    <w:p w:rsidR="00F84B59" w:rsidRDefault="00891E5A">
      <w:pPr>
        <w:spacing w:after="0"/>
        <w:jc w:val="both"/>
      </w:pPr>
      <w:bookmarkStart w:id="563" w:name="z662"/>
      <w:r>
        <w:rPr>
          <w:color w:val="000000"/>
          <w:sz w:val="28"/>
        </w:rPr>
        <w:lastRenderedPageBreak/>
        <w:t>      598) әуе қозғалысына қызмет көрсетуге қажеттілікті бағалау әдістемесін бекіту;</w:t>
      </w:r>
    </w:p>
    <w:p w:rsidR="00F84B59" w:rsidRDefault="00891E5A">
      <w:pPr>
        <w:spacing w:after="0"/>
        <w:jc w:val="both"/>
      </w:pPr>
      <w:bookmarkStart w:id="564" w:name="z663"/>
      <w:bookmarkEnd w:id="563"/>
      <w:r>
        <w:rPr>
          <w:color w:val="000000"/>
          <w:sz w:val="28"/>
        </w:rPr>
        <w:t>      599) азаматтық авиацияны метеорологиялық қамтамасыз ету қағидаларын бекіту;</w:t>
      </w:r>
    </w:p>
    <w:bookmarkEnd w:id="564"/>
    <w:p w:rsidR="00F84B59" w:rsidRDefault="00891E5A">
      <w:pPr>
        <w:spacing w:after="0"/>
      </w:pPr>
      <w:r>
        <w:rPr>
          <w:color w:val="FF0000"/>
          <w:sz w:val="28"/>
        </w:rPr>
        <w:t>      600) алып тасталды - ҚР Үкіметінің 31.07.2019 № 561 қаулысымен.</w:t>
      </w:r>
      <w:r>
        <w:br/>
      </w:r>
    </w:p>
    <w:p w:rsidR="00F84B59" w:rsidRDefault="00891E5A">
      <w:pPr>
        <w:spacing w:after="0"/>
        <w:jc w:val="both"/>
      </w:pPr>
      <w:bookmarkStart w:id="565" w:name="z665"/>
      <w:r>
        <w:rPr>
          <w:color w:val="000000"/>
          <w:sz w:val="28"/>
        </w:rPr>
        <w:t>      601) Қазақстан Республикасының азаматтық әуе кемелерін, оларға құқықтарды бекіту;</w:t>
      </w:r>
    </w:p>
    <w:p w:rsidR="00F84B59" w:rsidRDefault="00891E5A">
      <w:pPr>
        <w:spacing w:after="0"/>
        <w:jc w:val="both"/>
      </w:pPr>
      <w:bookmarkStart w:id="566" w:name="z666"/>
      <w:bookmarkEnd w:id="565"/>
      <w:r>
        <w:rPr>
          <w:color w:val="000000"/>
          <w:sz w:val="28"/>
        </w:rPr>
        <w:t>      602) азаматтық авиациядағы ұшуды имитациялаудың тренажерлік құрылғыларын бағалау жөніндегі қағидаларды бекіту;</w:t>
      </w:r>
    </w:p>
    <w:p w:rsidR="00F84B59" w:rsidRDefault="00891E5A">
      <w:pPr>
        <w:spacing w:after="0"/>
        <w:jc w:val="both"/>
      </w:pPr>
      <w:bookmarkStart w:id="567" w:name="z667"/>
      <w:bookmarkEnd w:id="566"/>
      <w:r>
        <w:rPr>
          <w:color w:val="000000"/>
          <w:sz w:val="28"/>
        </w:rPr>
        <w:t>      603) Қазақстан Республикасының азаматтық авиациясында медициналық куәландыру және қарап-тексеру қағидаларын бекіту;</w:t>
      </w:r>
    </w:p>
    <w:p w:rsidR="00F84B59" w:rsidRDefault="00891E5A">
      <w:pPr>
        <w:spacing w:after="0"/>
        <w:jc w:val="both"/>
      </w:pPr>
      <w:bookmarkStart w:id="568" w:name="z668"/>
      <w:bookmarkEnd w:id="567"/>
      <w:r>
        <w:rPr>
          <w:color w:val="000000"/>
          <w:sz w:val="28"/>
        </w:rPr>
        <w:t>      604) авиациялық медициналық сарапшыларды тағайындау қағидаларын бекіту;</w:t>
      </w:r>
    </w:p>
    <w:p w:rsidR="00F84B59" w:rsidRDefault="00891E5A">
      <w:pPr>
        <w:spacing w:after="0"/>
        <w:jc w:val="both"/>
      </w:pPr>
      <w:bookmarkStart w:id="569" w:name="z669"/>
      <w:bookmarkEnd w:id="568"/>
      <w:r>
        <w:rPr>
          <w:color w:val="000000"/>
          <w:sz w:val="28"/>
        </w:rPr>
        <w:t>      605) авиация персоналы куәлiктерiн беру және олардың қолданылу мерзімін ұзарту қағидаларын бекіту;</w:t>
      </w:r>
    </w:p>
    <w:p w:rsidR="00F84B59" w:rsidRDefault="00891E5A">
      <w:pPr>
        <w:spacing w:after="0"/>
        <w:jc w:val="both"/>
      </w:pPr>
      <w:bookmarkStart w:id="570" w:name="z670"/>
      <w:bookmarkEnd w:id="569"/>
      <w:r>
        <w:rPr>
          <w:color w:val="000000"/>
          <w:sz w:val="28"/>
        </w:rPr>
        <w:t>      606) әуе кемесінің бортында мінез-құлық қағидаларын бекіту;</w:t>
      </w:r>
    </w:p>
    <w:p w:rsidR="00F84B59" w:rsidRDefault="00891E5A">
      <w:pPr>
        <w:spacing w:after="0"/>
        <w:jc w:val="both"/>
      </w:pPr>
      <w:bookmarkStart w:id="571" w:name="z671"/>
      <w:bookmarkEnd w:id="570"/>
      <w:r>
        <w:rPr>
          <w:color w:val="000000"/>
          <w:sz w:val="28"/>
        </w:rPr>
        <w:t>      607) монополияға қарсы органмен келісу бойынша, әуежай қызметінің құрамына кіретін әуеайлақта және жерде қызмет көрсету тауарларының, жұмыстарының, көрсетілетін қызметтерінің тізбесін бекіту;</w:t>
      </w:r>
    </w:p>
    <w:p w:rsidR="00F84B59" w:rsidRDefault="00891E5A">
      <w:pPr>
        <w:spacing w:after="0"/>
        <w:jc w:val="both"/>
      </w:pPr>
      <w:bookmarkStart w:id="572" w:name="z672"/>
      <w:bookmarkEnd w:id="571"/>
      <w:r>
        <w:rPr>
          <w:color w:val="000000"/>
          <w:sz w:val="28"/>
        </w:rPr>
        <w:t>      608) монополияға қарсы органмен келісу бойынша әуежайларда жерде қызмет көрсетуді жүзеге асыру қағидаларын бекіту;</w:t>
      </w:r>
    </w:p>
    <w:p w:rsidR="00F84B59" w:rsidRDefault="00891E5A">
      <w:pPr>
        <w:spacing w:after="0"/>
        <w:jc w:val="both"/>
      </w:pPr>
      <w:bookmarkStart w:id="573" w:name="z673"/>
      <w:bookmarkEnd w:id="572"/>
      <w:r>
        <w:rPr>
          <w:color w:val="000000"/>
          <w:sz w:val="28"/>
        </w:rPr>
        <w:t>      609) Қазақстан Республикасында шетелдік әуемен тасымалдаушыларды аккредиттеу қағидаларын бекіту;</w:t>
      </w:r>
    </w:p>
    <w:p w:rsidR="00F84B59" w:rsidRDefault="00891E5A">
      <w:pPr>
        <w:spacing w:after="0"/>
        <w:jc w:val="both"/>
      </w:pPr>
      <w:bookmarkStart w:id="574" w:name="z674"/>
      <w:bookmarkEnd w:id="573"/>
      <w:r>
        <w:rPr>
          <w:color w:val="000000"/>
          <w:sz w:val="28"/>
        </w:rPr>
        <w:t>      610) ұшу құрамының, кабина экипажының адамдарына, ұшуға техникалық қолдау көрсетуді қамтамасыз ететін инженерлік-техникалық құрамға және ұшу кезінде әуе кемесінің қауіпсіздігін қамтамасыз ететін персоналға экипаж мүшесінің куәлігін беру қағидаларын бекіту;</w:t>
      </w:r>
    </w:p>
    <w:p w:rsidR="00F84B59" w:rsidRDefault="00891E5A">
      <w:pPr>
        <w:spacing w:after="0"/>
        <w:jc w:val="both"/>
      </w:pPr>
      <w:bookmarkStart w:id="575" w:name="z675"/>
      <w:bookmarkEnd w:id="574"/>
      <w:r>
        <w:rPr>
          <w:color w:val="000000"/>
          <w:sz w:val="28"/>
        </w:rPr>
        <w:t>      611) Халықаралық азаматтық авиация ұйымының (ИКАО) стандарттарына және ұсынылатын практикасына сәйкес авиациялық қауіпсіздікті қамтамасыз етуге қатысатын мемлекеттік органдармен бірлесіп, Қазақстан Республикасы азаматтық авиациясының авиациялық қауіпсіздік бағдарламасын әзірлеу;</w:t>
      </w:r>
    </w:p>
    <w:p w:rsidR="00F84B59" w:rsidRDefault="00891E5A">
      <w:pPr>
        <w:spacing w:after="0"/>
        <w:jc w:val="both"/>
      </w:pPr>
      <w:bookmarkStart w:id="576" w:name="z676"/>
      <w:bookmarkEnd w:id="575"/>
      <w:r>
        <w:rPr>
          <w:color w:val="000000"/>
          <w:sz w:val="28"/>
        </w:rPr>
        <w:t>      612) азаматтық авиация саласындағы уәкілетті ұйыммен бірлесіп Қазақстан Республикасының авиация қызметі және әуе кеңістігін пайдалану саласындағы Қазақстан Республикасы заңнамасының Халықаралық азаматтық авиация ұйымының (ИКАО) стандарттары мен ұсынылатын практикасына сәйкестігінің мониторингін жүзеге асыру;</w:t>
      </w:r>
    </w:p>
    <w:p w:rsidR="00F84B59" w:rsidRDefault="00891E5A">
      <w:pPr>
        <w:spacing w:after="0"/>
        <w:jc w:val="both"/>
      </w:pPr>
      <w:bookmarkStart w:id="577" w:name="z677"/>
      <w:bookmarkEnd w:id="576"/>
      <w:r>
        <w:rPr>
          <w:color w:val="000000"/>
          <w:sz w:val="28"/>
        </w:rPr>
        <w:lastRenderedPageBreak/>
        <w:t>      613) Халықаралық азаматтық авиация ұйымының (ИКАО) стандарттарынан және ұсынылатын практикасынан айырмашылықтар туралы Халықаралық азаматтық авиация ұйымына (ИКАО) уақтылы хабарлауды және олардың аэронавигациялық ақпарат құжаттарында жариялануын қамтамасыз ету;</w:t>
      </w:r>
    </w:p>
    <w:p w:rsidR="00F84B59" w:rsidRDefault="00891E5A">
      <w:pPr>
        <w:spacing w:after="0"/>
        <w:jc w:val="both"/>
      </w:pPr>
      <w:bookmarkStart w:id="578" w:name="z678"/>
      <w:bookmarkEnd w:id="577"/>
      <w:r>
        <w:rPr>
          <w:color w:val="000000"/>
          <w:sz w:val="28"/>
        </w:rPr>
        <w:t>      614) құқық қорғау органдарының, арнаулы мемлекеттік органдардың және Қазақстан Республикасы Қорғаныс министрлігінің өтінімдері бойынша авиакомпаниялардың (дипломатиялық иммунитеті бар шет мемлекеттер мен халықаралық ұйымдар өкілдіктерінен басқа) оқиғалар, төтенше жағдайлар орындарына құқық қорғау және арнаулы мемлекеттік органдардың жеке құрамын тасымалдау және шұғыл медициналық көмекке мұқтаж азаматтарды емдеу мекемелеріне жеткізу бойынша қызметтер көрсетуі туралы шешім қабылдау;</w:t>
      </w:r>
    </w:p>
    <w:p w:rsidR="00F84B59" w:rsidRDefault="00891E5A">
      <w:pPr>
        <w:spacing w:after="0"/>
        <w:jc w:val="both"/>
      </w:pPr>
      <w:bookmarkStart w:id="579" w:name="z679"/>
      <w:bookmarkEnd w:id="578"/>
      <w:r>
        <w:rPr>
          <w:color w:val="000000"/>
          <w:sz w:val="28"/>
        </w:rPr>
        <w:t>      615) шет мемлекеттердің мемлекеттік және эксперименттік әуе кемелерінің халықаралық ұшуы, сондай-ақ шет мемлекеттердің әскери құралымдарын, қару-жарақтарын және әскери техникасын тасымалдауға арналған әуе кемелерінің халықаралық ұшуы үшін ашылған әуежайларды айқындау;</w:t>
      </w:r>
    </w:p>
    <w:p w:rsidR="00F84B59" w:rsidRDefault="00891E5A">
      <w:pPr>
        <w:spacing w:after="0"/>
        <w:jc w:val="both"/>
      </w:pPr>
      <w:bookmarkStart w:id="580" w:name="z680"/>
      <w:bookmarkEnd w:id="579"/>
      <w:r>
        <w:rPr>
          <w:color w:val="000000"/>
          <w:sz w:val="28"/>
        </w:rPr>
        <w:t>      616) Қазақстан Республикасының жұмылдыру дайындығы және жұмылдыру саласындағы заңдары мен өзге де нормативтiк құқықтық актiлерiнiң орындалуын қамтамасыз ету;</w:t>
      </w:r>
    </w:p>
    <w:p w:rsidR="00F84B59" w:rsidRDefault="00891E5A">
      <w:pPr>
        <w:spacing w:after="0"/>
        <w:jc w:val="both"/>
      </w:pPr>
      <w:bookmarkStart w:id="581" w:name="z681"/>
      <w:bookmarkEnd w:id="580"/>
      <w:r>
        <w:rPr>
          <w:color w:val="000000"/>
          <w:sz w:val="28"/>
        </w:rPr>
        <w:t>      617) өз құзыреті шегінде ұлттық қауiпсiздiктi қамтамасыз ету жөнiндегi іс-шараларды жоспарлау және өткiзу бойынша ведомстволық бағынысты ұйымдардың қызметiне басшылық ету;</w:t>
      </w:r>
    </w:p>
    <w:p w:rsidR="00F84B59" w:rsidRDefault="00891E5A">
      <w:pPr>
        <w:spacing w:after="0"/>
        <w:jc w:val="both"/>
      </w:pPr>
      <w:bookmarkStart w:id="582" w:name="z682"/>
      <w:bookmarkEnd w:id="581"/>
      <w:r>
        <w:rPr>
          <w:color w:val="000000"/>
          <w:sz w:val="28"/>
        </w:rPr>
        <w:t>      618) ұлттық қауіпсіздік жүйесін жетілдіру жөнінде ұсыныстар енгізу;</w:t>
      </w:r>
    </w:p>
    <w:p w:rsidR="00F84B59" w:rsidRDefault="00891E5A">
      <w:pPr>
        <w:spacing w:after="0"/>
        <w:jc w:val="both"/>
      </w:pPr>
      <w:bookmarkStart w:id="583" w:name="z683"/>
      <w:bookmarkEnd w:id="582"/>
      <w:r>
        <w:rPr>
          <w:color w:val="000000"/>
          <w:sz w:val="28"/>
        </w:rPr>
        <w:t>      619) ұлттық қауiпсiздiк саласындағы заңдар мен өзге де нормативтiк құқықтық актiлердiң сақталуын қамтамасыз ету;</w:t>
      </w:r>
    </w:p>
    <w:p w:rsidR="00F84B59" w:rsidRDefault="00891E5A">
      <w:pPr>
        <w:spacing w:after="0"/>
        <w:jc w:val="both"/>
      </w:pPr>
      <w:bookmarkStart w:id="584" w:name="z684"/>
      <w:bookmarkEnd w:id="583"/>
      <w:r>
        <w:rPr>
          <w:color w:val="000000"/>
          <w:sz w:val="28"/>
        </w:rPr>
        <w:t>      620) мемлекеттік құпияны қорғау саласындағы заңнаманы сақтай отырып, ұлттық қауіпсіздіктің жай-күйі және оны қамтамасыз ету бойынша қабылданатын шаралар туралы халықты хабардар ету, насихаттау және қарсы насихаттау қызметін жүргізу;</w:t>
      </w:r>
    </w:p>
    <w:p w:rsidR="00F84B59" w:rsidRDefault="00891E5A">
      <w:pPr>
        <w:spacing w:after="0"/>
        <w:jc w:val="both"/>
      </w:pPr>
      <w:bookmarkStart w:id="585" w:name="z685"/>
      <w:bookmarkEnd w:id="584"/>
      <w:r>
        <w:rPr>
          <w:color w:val="000000"/>
          <w:sz w:val="28"/>
        </w:rPr>
        <w:t>      621) іс-әрекеттерi (немесе әрекетсiздiгi) Қазақстан Республикасының ұлттық мүдделерінiң бұзылуына, ұлттық қауiпсiздiгiне қауіп төнуіне әкеп соғатын лауазымды адамдарды, мемлекеттiк қызметшiлердi тиiсті жауаптылыққа тарту;</w:t>
      </w:r>
    </w:p>
    <w:p w:rsidR="00F84B59" w:rsidRDefault="00891E5A">
      <w:pPr>
        <w:spacing w:after="0"/>
        <w:jc w:val="both"/>
      </w:pPr>
      <w:bookmarkStart w:id="586" w:name="z686"/>
      <w:bookmarkEnd w:id="585"/>
      <w:r>
        <w:rPr>
          <w:color w:val="000000"/>
          <w:sz w:val="28"/>
        </w:rPr>
        <w:t>      622) құрылыс-монтаждау жұмыстарының сапасы және орындалған жұмыстардың жобаға сәйкестігі туралы қорытындылардың, сәйкестік туралы декларацияның нысандарын әзірлеу және бекіту;</w:t>
      </w:r>
    </w:p>
    <w:p w:rsidR="00F84B59" w:rsidRDefault="00891E5A">
      <w:pPr>
        <w:spacing w:after="0"/>
        <w:jc w:val="both"/>
      </w:pPr>
      <w:bookmarkStart w:id="587" w:name="z687"/>
      <w:bookmarkEnd w:id="586"/>
      <w:r>
        <w:rPr>
          <w:color w:val="000000"/>
          <w:sz w:val="28"/>
        </w:rPr>
        <w:t xml:space="preserve">      623) жылжымайтын мүлікке құқықтарды мемлекеттік тіркеу және жылжымайтын мүлікті мемлекеттік техникалық зерттеп-қарау саласындағы </w:t>
      </w:r>
      <w:r>
        <w:rPr>
          <w:color w:val="000000"/>
          <w:sz w:val="28"/>
        </w:rPr>
        <w:lastRenderedPageBreak/>
        <w:t>қызметті мемлекеттік реттеу мен бақылауды жүзеге асыратын уәкілетті мемлекеттік органмен келісу бойынша объектіні пайдалануға қабылдау актісінің нысанын әзірлеу және бекіту;</w:t>
      </w:r>
    </w:p>
    <w:p w:rsidR="00F84B59" w:rsidRDefault="00891E5A">
      <w:pPr>
        <w:spacing w:after="0"/>
        <w:jc w:val="both"/>
      </w:pPr>
      <w:bookmarkStart w:id="588" w:name="z688"/>
      <w:bookmarkEnd w:id="587"/>
      <w:r>
        <w:rPr>
          <w:color w:val="000000"/>
          <w:sz w:val="28"/>
        </w:rPr>
        <w:t>      624) "бір терезе" қағидаты бойынша құрылыс жобаларына кешенді ведомстводан тыс сараптама жүргізуді ұйымдастыру үшін портал мен ақпараттық жүйелерді жүргізу тәртібін айқындайтын қағидаларды әзірлеу және бекіту;</w:t>
      </w:r>
    </w:p>
    <w:p w:rsidR="00F84B59" w:rsidRDefault="00891E5A">
      <w:pPr>
        <w:spacing w:after="0"/>
        <w:jc w:val="both"/>
      </w:pPr>
      <w:bookmarkStart w:id="589" w:name="z689"/>
      <w:bookmarkEnd w:id="588"/>
      <w:r>
        <w:rPr>
          <w:color w:val="000000"/>
          <w:sz w:val="28"/>
        </w:rPr>
        <w:t>      625) сәулет, қала құрылысы, құрылыс, құрылыс индустриясының өндірістік базасын дамыту саласындағы жергілікті атқарушы органдарды үйлестіруді және оларға әдістемелік басшылық жасауды жүзеге асыру;</w:t>
      </w:r>
    </w:p>
    <w:p w:rsidR="00F84B59" w:rsidRDefault="00891E5A">
      <w:pPr>
        <w:spacing w:after="0"/>
        <w:jc w:val="both"/>
      </w:pPr>
      <w:bookmarkStart w:id="590" w:name="z690"/>
      <w:bookmarkEnd w:id="589"/>
      <w:r>
        <w:rPr>
          <w:color w:val="000000"/>
          <w:sz w:val="28"/>
        </w:rPr>
        <w:t>      626) Қазақстан Республикасының аумағын ұйымдастырудың бас схемасының жобасын әзірлеуді қамтамасыз ету;</w:t>
      </w:r>
    </w:p>
    <w:p w:rsidR="00F84B59" w:rsidRDefault="00891E5A">
      <w:pPr>
        <w:spacing w:after="0"/>
        <w:jc w:val="both"/>
      </w:pPr>
      <w:bookmarkStart w:id="591" w:name="z691"/>
      <w:bookmarkEnd w:id="590"/>
      <w:r>
        <w:rPr>
          <w:color w:val="000000"/>
          <w:sz w:val="28"/>
        </w:rPr>
        <w:t>      627) жергілікті атқарушы органдармен бірлесіп, аумақтарды дамытудың өңіраралық схемаларын әзірлеуге тапсырысты жүзеге асыру;</w:t>
      </w:r>
    </w:p>
    <w:p w:rsidR="00F84B59" w:rsidRDefault="00891E5A">
      <w:pPr>
        <w:spacing w:after="0"/>
        <w:jc w:val="both"/>
      </w:pPr>
      <w:bookmarkStart w:id="592" w:name="z692"/>
      <w:bookmarkEnd w:id="591"/>
      <w:r>
        <w:rPr>
          <w:color w:val="000000"/>
          <w:sz w:val="28"/>
        </w:rPr>
        <w:t>      628) елді мекендердің шекарасы (шектері) жобаларының құрамын, мазмұнын және оларды әзірлеу тәртібін айқындау;</w:t>
      </w:r>
    </w:p>
    <w:p w:rsidR="00F84B59" w:rsidRDefault="00891E5A">
      <w:pPr>
        <w:spacing w:after="0"/>
        <w:jc w:val="both"/>
      </w:pPr>
      <w:bookmarkStart w:id="593" w:name="z693"/>
      <w:bookmarkEnd w:id="592"/>
      <w:r>
        <w:rPr>
          <w:color w:val="000000"/>
          <w:sz w:val="28"/>
        </w:rPr>
        <w:t>      629) республикалық маңызы бар қаланың, сондай-ақ халқының саны жүз мың тұрғыннан асатын өзге де қалалар шекараларының (шектерінің) жобаларын келісу;</w:t>
      </w:r>
    </w:p>
    <w:p w:rsidR="00F84B59" w:rsidRDefault="00891E5A">
      <w:pPr>
        <w:spacing w:after="0"/>
        <w:jc w:val="both"/>
      </w:pPr>
      <w:bookmarkStart w:id="594" w:name="z694"/>
      <w:bookmarkEnd w:id="593"/>
      <w:r>
        <w:rPr>
          <w:color w:val="000000"/>
          <w:sz w:val="28"/>
        </w:rPr>
        <w:t>      630) шағын елді мекендерді дамыту мен құрылыс салудың құрамын, мазмұнын және схемаларын әзірлеу және келісу тәртібін айқындау;</w:t>
      </w:r>
    </w:p>
    <w:p w:rsidR="00F84B59" w:rsidRDefault="00891E5A">
      <w:pPr>
        <w:spacing w:after="0"/>
        <w:jc w:val="both"/>
      </w:pPr>
      <w:bookmarkStart w:id="595" w:name="z695"/>
      <w:bookmarkEnd w:id="594"/>
      <w:r>
        <w:rPr>
          <w:color w:val="000000"/>
          <w:sz w:val="28"/>
        </w:rPr>
        <w:t>      631) жобалау алдындағы және жобалау (жобалау-сметалық) құжаттаманы әзірлеу мен келісу тәртібін, міндетті құрамы мен мазмұнын белгілеу;</w:t>
      </w:r>
    </w:p>
    <w:p w:rsidR="00F84B59" w:rsidRDefault="00891E5A">
      <w:pPr>
        <w:spacing w:after="0"/>
        <w:jc w:val="both"/>
      </w:pPr>
      <w:bookmarkStart w:id="596" w:name="z696"/>
      <w:bookmarkEnd w:id="595"/>
      <w:r>
        <w:rPr>
          <w:color w:val="000000"/>
          <w:sz w:val="28"/>
        </w:rPr>
        <w:t>      632) үй-жайлардың (пәтерлердің) меншік иелері жиналыстары хаттамасының және үй-жайлардың (пәтерлердің) меншік иелеріне жазбаша сауалнама жүргізу кезінде дауыс беру парағының, кондоминиум объектісін басқару жөніндегі есептің үлгі нысанын әзірлеу және бекіту;</w:t>
      </w:r>
    </w:p>
    <w:p w:rsidR="00F84B59" w:rsidRDefault="00891E5A">
      <w:pPr>
        <w:spacing w:after="0"/>
        <w:jc w:val="both"/>
      </w:pPr>
      <w:bookmarkStart w:id="597" w:name="z697"/>
      <w:bookmarkEnd w:id="596"/>
      <w:r>
        <w:rPr>
          <w:color w:val="000000"/>
          <w:sz w:val="28"/>
        </w:rPr>
        <w:t>      633) елді мекендердің су бұру жүйелеріне ағын суларды қабылдау қағидаларын әзірлеу және бекіту;</w:t>
      </w:r>
    </w:p>
    <w:p w:rsidR="00F84B59" w:rsidRDefault="00891E5A">
      <w:pPr>
        <w:spacing w:after="0"/>
        <w:jc w:val="both"/>
      </w:pPr>
      <w:bookmarkStart w:id="598" w:name="z698"/>
      <w:bookmarkEnd w:id="597"/>
      <w:r>
        <w:rPr>
          <w:color w:val="000000"/>
          <w:sz w:val="28"/>
        </w:rPr>
        <w:t>      634) ақпараттандыру саласындағы уәкілетті органмен бірлесіп, Қазақстан Республикасының аумағындағы жылжымайтын мүлік объектілерін адрестеу қағидаларын әзірлеу және бекіту;</w:t>
      </w:r>
    </w:p>
    <w:p w:rsidR="00F84B59" w:rsidRDefault="00891E5A">
      <w:pPr>
        <w:spacing w:after="0"/>
        <w:jc w:val="both"/>
      </w:pPr>
      <w:bookmarkStart w:id="599" w:name="z699"/>
      <w:bookmarkEnd w:id="598"/>
      <w:r>
        <w:rPr>
          <w:color w:val="000000"/>
          <w:sz w:val="28"/>
        </w:rPr>
        <w:t>      635) сараптама комиссияларын (сараптама топтарын) құру және кешенді ведомстводан тыс және қала құрылысы сараптамасына қатысу үшін мамандарды (мамандандырылған институттар мен ұйымдарды) тарту қағидаларын әзірлеу және бекіту;</w:t>
      </w:r>
    </w:p>
    <w:p w:rsidR="00F84B59" w:rsidRDefault="00891E5A">
      <w:pPr>
        <w:spacing w:after="0"/>
        <w:jc w:val="both"/>
      </w:pPr>
      <w:bookmarkStart w:id="600" w:name="z700"/>
      <w:bookmarkEnd w:id="599"/>
      <w:r>
        <w:rPr>
          <w:color w:val="000000"/>
          <w:sz w:val="28"/>
        </w:rPr>
        <w:lastRenderedPageBreak/>
        <w:t>      636) қала құрылысы және құрылыс жобалары (техникалық-экономикалық негіздемелер және жобалау-сметалық құжаттама) бойынша сараптама қорытындыларын ресімдеу қағидаларын әзірлеу және бекіту;</w:t>
      </w:r>
    </w:p>
    <w:p w:rsidR="00F84B59" w:rsidRDefault="00891E5A">
      <w:pPr>
        <w:spacing w:after="0"/>
        <w:jc w:val="both"/>
      </w:pPr>
      <w:bookmarkStart w:id="601" w:name="z701"/>
      <w:bookmarkEnd w:id="600"/>
      <w:r>
        <w:rPr>
          <w:color w:val="000000"/>
          <w:sz w:val="28"/>
        </w:rPr>
        <w:t>      637) сараптама ұйымдарын аккредиттеу қағидаларын әзірлеу және бекіту;</w:t>
      </w:r>
    </w:p>
    <w:p w:rsidR="00F84B59" w:rsidRDefault="00891E5A">
      <w:pPr>
        <w:spacing w:after="0"/>
        <w:jc w:val="both"/>
      </w:pPr>
      <w:bookmarkStart w:id="602" w:name="z702"/>
      <w:bookmarkEnd w:id="601"/>
      <w:r>
        <w:rPr>
          <w:color w:val="000000"/>
          <w:sz w:val="28"/>
        </w:rPr>
        <w:t>      638) қаржыландыру көздеріне қарамастан, үйлер мен ғимараттардың, олардың кешендерінің, инженерлік және көлік коммуникацияларының жаңаларын салуға, сондай-ақ қолданыстағыларын өзгертуге (реконструкциялауға, кеңейтуге, техникалық қайта жарақтандыруға, жаңғыртуға және күрделі жөндеуге) арналған техникалық-экономикалық негіздемелерге және жобалау-сметалық құжаттамаға ведомстводан тыс кешенді сараптама жүргізу қағидаларын әзірлеу және бекіту;</w:t>
      </w:r>
    </w:p>
    <w:p w:rsidR="00F84B59" w:rsidRDefault="00891E5A">
      <w:pPr>
        <w:spacing w:after="0"/>
        <w:jc w:val="both"/>
      </w:pPr>
      <w:bookmarkStart w:id="603" w:name="z703"/>
      <w:bookmarkEnd w:id="602"/>
      <w:r>
        <w:rPr>
          <w:color w:val="000000"/>
          <w:sz w:val="28"/>
        </w:rPr>
        <w:t>      639) бюджет қаражаты және мемлекеттік инвестициялардың өзге де нысандары есебінен құрылыс жүргізуге арналған жобаларды (техникалық-экономикалық негіздемелерді және жобалау-сметалық құжаттаманы) бекіту тәртібін айқындау;</w:t>
      </w:r>
    </w:p>
    <w:p w:rsidR="00F84B59" w:rsidRDefault="00891E5A">
      <w:pPr>
        <w:spacing w:after="0"/>
        <w:jc w:val="both"/>
      </w:pPr>
      <w:bookmarkStart w:id="604" w:name="z704"/>
      <w:bookmarkEnd w:id="603"/>
      <w:r>
        <w:rPr>
          <w:color w:val="000000"/>
          <w:sz w:val="28"/>
        </w:rPr>
        <w:t>      640) ерекше реттеуді және (немесе) қала құрылысын регламенттеуді талап ететін жекелеген құрылыс объектілерін айқындау бойынша Қазақстан Республикасының Үкіметіне ұсыныстар енгізу;</w:t>
      </w:r>
    </w:p>
    <w:p w:rsidR="00F84B59" w:rsidRDefault="00891E5A">
      <w:pPr>
        <w:spacing w:after="0"/>
        <w:jc w:val="both"/>
      </w:pPr>
      <w:bookmarkStart w:id="605" w:name="z705"/>
      <w:bookmarkEnd w:id="604"/>
      <w:r>
        <w:rPr>
          <w:color w:val="000000"/>
          <w:sz w:val="28"/>
        </w:rPr>
        <w:t>      641) ерекше реттеуді және (немесе) қала құрылысын регламенттеуді талап ететін жекелеген объектілерді салуға арналған жобалау-сметалық құжаттаманы кезең-кезеңімен әзірлеу мен келісудің жеке жоспарларын бекіту;</w:t>
      </w:r>
    </w:p>
    <w:p w:rsidR="00F84B59" w:rsidRDefault="00891E5A">
      <w:pPr>
        <w:spacing w:after="0"/>
        <w:jc w:val="both"/>
      </w:pPr>
      <w:bookmarkStart w:id="606" w:name="z706"/>
      <w:bookmarkEnd w:id="605"/>
      <w:r>
        <w:rPr>
          <w:color w:val="000000"/>
          <w:sz w:val="28"/>
        </w:rPr>
        <w:t>      642) лицензияланатын сәулет, қала құрылысы және құрылыс қызметін жүзеге асыру үшін қойылатын бірыңғай біліктілік талаптарын бекіту;</w:t>
      </w:r>
    </w:p>
    <w:p w:rsidR="00F84B59" w:rsidRDefault="00891E5A">
      <w:pPr>
        <w:spacing w:after="0"/>
        <w:jc w:val="both"/>
      </w:pPr>
      <w:bookmarkStart w:id="607" w:name="z707"/>
      <w:bookmarkEnd w:id="606"/>
      <w:r>
        <w:rPr>
          <w:color w:val="000000"/>
          <w:sz w:val="28"/>
        </w:rPr>
        <w:t>      643) тапсырыс берушінің (құрылыс салушының) қызметін ұйымдастыру және функцияларын жүзеге асыру қағидаларын бекіту;</w:t>
      </w:r>
    </w:p>
    <w:p w:rsidR="00F84B59" w:rsidRDefault="00891E5A">
      <w:pPr>
        <w:spacing w:after="0"/>
        <w:jc w:val="both"/>
      </w:pPr>
      <w:bookmarkStart w:id="608" w:name="z708"/>
      <w:bookmarkEnd w:id="607"/>
      <w:r>
        <w:rPr>
          <w:color w:val="000000"/>
          <w:sz w:val="28"/>
        </w:rPr>
        <w:t>      644) сәулет, қала құрылысы және құрылыс қызметі субъектілерінің, сондай-ақ мемлекеттік қала құрылысы кадастрын жүргізуді жүзеге асыратын мемлекеттік кәсіпорын қызметін нормативтік-техникалық және әдіснамалық қамтамасыз ету;</w:t>
      </w:r>
    </w:p>
    <w:p w:rsidR="00F84B59" w:rsidRDefault="00891E5A">
      <w:pPr>
        <w:spacing w:after="0"/>
        <w:jc w:val="both"/>
      </w:pPr>
      <w:bookmarkStart w:id="609" w:name="z709"/>
      <w:bookmarkEnd w:id="608"/>
      <w:r>
        <w:rPr>
          <w:color w:val="000000"/>
          <w:sz w:val="28"/>
        </w:rPr>
        <w:t>      645) орталық және жергілікті атқарушы органдардың мемлекеттік қала құрылысы кадастрының дерекқорына енгізу үшін ақпарат және (немесе) мәліметтер ұсыну мәселелері бойынша іс-қимылдарын үйлестіру;</w:t>
      </w:r>
    </w:p>
    <w:p w:rsidR="00F84B59" w:rsidRDefault="00891E5A">
      <w:pPr>
        <w:spacing w:after="0"/>
        <w:jc w:val="both"/>
      </w:pPr>
      <w:bookmarkStart w:id="610" w:name="z710"/>
      <w:bookmarkEnd w:id="609"/>
      <w:r>
        <w:rPr>
          <w:color w:val="000000"/>
          <w:sz w:val="28"/>
        </w:rPr>
        <w:t>      646) жобалау алдындағы және жобалау (жобалау-сметалық) құжаттамасын, сондай-ақ сәулет, қала құрылысы және құрылыс қызметі объектілерін мемлекеттік қала құрылысы кадастрының дерекқорында тіркеу қағидаларын әзірлеу және бекіту;</w:t>
      </w:r>
    </w:p>
    <w:p w:rsidR="00F84B59" w:rsidRDefault="00891E5A">
      <w:pPr>
        <w:spacing w:after="0"/>
        <w:jc w:val="both"/>
      </w:pPr>
      <w:bookmarkStart w:id="611" w:name="z711"/>
      <w:bookmarkEnd w:id="610"/>
      <w:r>
        <w:rPr>
          <w:color w:val="000000"/>
          <w:sz w:val="28"/>
        </w:rPr>
        <w:lastRenderedPageBreak/>
        <w:t>      647) елді мекендер шегінде ауыз сумен жабдықтаудың баламасыз көзi болып табылатын сумен жабдықтаудың ерекше маңызды топтық және оқшау жүйелерiнен ауыз су беру жөнiндегi қызметтердiң құнын субсидиялау тәртібін әзірлеу және бекіту;</w:t>
      </w:r>
    </w:p>
    <w:p w:rsidR="00F84B59" w:rsidRDefault="00891E5A">
      <w:pPr>
        <w:spacing w:after="0"/>
        <w:jc w:val="both"/>
      </w:pPr>
      <w:bookmarkStart w:id="612" w:name="z712"/>
      <w:bookmarkEnd w:id="611"/>
      <w:r>
        <w:rPr>
          <w:color w:val="000000"/>
          <w:sz w:val="28"/>
        </w:rPr>
        <w:t>      648) Тұрғын үй көмегін көрсету қағидаларын әзірлеу;</w:t>
      </w:r>
    </w:p>
    <w:p w:rsidR="00F84B59" w:rsidRDefault="00891E5A">
      <w:pPr>
        <w:spacing w:after="0"/>
        <w:jc w:val="both"/>
      </w:pPr>
      <w:bookmarkStart w:id="613" w:name="z713"/>
      <w:bookmarkEnd w:id="612"/>
      <w:r>
        <w:rPr>
          <w:color w:val="000000"/>
          <w:sz w:val="28"/>
        </w:rPr>
        <w:t>      649) тұрғын үй қатынастары саласындағы мемлекеттік саясатты жетілдіру жөнінде ұсыныстар әзірлеу және Қазақстан Республикасының Үкіметіне енгізу;</w:t>
      </w:r>
    </w:p>
    <w:p w:rsidR="00F84B59" w:rsidRDefault="00891E5A">
      <w:pPr>
        <w:spacing w:after="0"/>
        <w:jc w:val="both"/>
      </w:pPr>
      <w:bookmarkStart w:id="614" w:name="z714"/>
      <w:bookmarkEnd w:id="613"/>
      <w:r>
        <w:rPr>
          <w:color w:val="000000"/>
          <w:sz w:val="28"/>
        </w:rPr>
        <w:t>      650) мемлекеттік тұрғын үй қорынан берілетін тұрғын үйлерді немесе жеке тұрғын үй қорынан жергілікті атқарушы орган жалдаған тұрғын үйлерді пропорционалды бөлу әдістемесін әзірлеу және бекіту;</w:t>
      </w:r>
    </w:p>
    <w:p w:rsidR="00F84B59" w:rsidRDefault="00891E5A">
      <w:pPr>
        <w:spacing w:after="0"/>
        <w:jc w:val="both"/>
      </w:pPr>
      <w:bookmarkStart w:id="615" w:name="z715"/>
      <w:bookmarkEnd w:id="614"/>
      <w:r>
        <w:rPr>
          <w:color w:val="000000"/>
          <w:sz w:val="28"/>
        </w:rPr>
        <w:t>      651) мемлекеттік тұрғын үй қорындағы тұрғын үйді пайдаланғаны үшін төлемақы мөлшерін есептеу әдістемесін әзірлеу және бекіту;</w:t>
      </w:r>
    </w:p>
    <w:p w:rsidR="00F84B59" w:rsidRDefault="00891E5A">
      <w:pPr>
        <w:spacing w:after="0"/>
        <w:jc w:val="both"/>
      </w:pPr>
      <w:bookmarkStart w:id="616" w:name="z716"/>
      <w:bookmarkEnd w:id="615"/>
      <w:r>
        <w:rPr>
          <w:color w:val="000000"/>
          <w:sz w:val="28"/>
        </w:rPr>
        <w:t>      652) кондоминиум объектісінің ортақ мүлкін күтіп ұстауға арналған шығыстар сметасын есептеу әдістемесін әзірлеу және бекіту;</w:t>
      </w:r>
    </w:p>
    <w:p w:rsidR="00F84B59" w:rsidRDefault="00891E5A">
      <w:pPr>
        <w:spacing w:after="0"/>
        <w:jc w:val="both"/>
      </w:pPr>
      <w:bookmarkStart w:id="617" w:name="z717"/>
      <w:bookmarkEnd w:id="616"/>
      <w:r>
        <w:rPr>
          <w:color w:val="000000"/>
          <w:sz w:val="28"/>
        </w:rPr>
        <w:t>      653) тұрғын үй инспекциясы туралы үлгі ережені бекіту;</w:t>
      </w:r>
    </w:p>
    <w:p w:rsidR="00F84B59" w:rsidRDefault="00891E5A">
      <w:pPr>
        <w:spacing w:after="0"/>
        <w:jc w:val="both"/>
      </w:pPr>
      <w:bookmarkStart w:id="618" w:name="z718"/>
      <w:bookmarkEnd w:id="617"/>
      <w:r>
        <w:rPr>
          <w:color w:val="000000"/>
          <w:sz w:val="28"/>
        </w:rPr>
        <w:t>      654) кондоминиум объектісін басқару шартының үлгілік нысанын бекіту;</w:t>
      </w:r>
    </w:p>
    <w:p w:rsidR="00F84B59" w:rsidRDefault="00891E5A">
      <w:pPr>
        <w:spacing w:after="0"/>
        <w:jc w:val="both"/>
      </w:pPr>
      <w:bookmarkStart w:id="619" w:name="z719"/>
      <w:bookmarkEnd w:id="618"/>
      <w:r>
        <w:rPr>
          <w:color w:val="000000"/>
          <w:sz w:val="28"/>
        </w:rPr>
        <w:t>      655) тұрғын үй инспекциясы ұсынып отырған үй-жайлардың (пәтерлердің) меншік иелері кооперативі басқармасының төрағасы кандидатурасына қойылатын біліктілік талаптарын әзірлеу және бекіту;</w:t>
      </w:r>
    </w:p>
    <w:p w:rsidR="00F84B59" w:rsidRDefault="00891E5A">
      <w:pPr>
        <w:spacing w:after="0"/>
        <w:jc w:val="both"/>
      </w:pPr>
      <w:bookmarkStart w:id="620" w:name="z720"/>
      <w:bookmarkEnd w:id="619"/>
      <w:r>
        <w:rPr>
          <w:color w:val="000000"/>
          <w:sz w:val="28"/>
        </w:rPr>
        <w:t>      656) жергілікті атқарушы органдардың тұрғын үй құрылысына үлестік қатысу туралы шарттарды, сондай-ақ олар бойынша талап ету құқықтарын басқаға беру туралы шарттарды есепке алуды жүргізу қағидаларын әзірлеу және бекіту;</w:t>
      </w:r>
    </w:p>
    <w:bookmarkEnd w:id="620"/>
    <w:p w:rsidR="00F84B59" w:rsidRDefault="00891E5A">
      <w:pPr>
        <w:spacing w:after="0"/>
        <w:jc w:val="both"/>
      </w:pPr>
      <w:r>
        <w:rPr>
          <w:color w:val="000000"/>
          <w:sz w:val="28"/>
        </w:rPr>
        <w:t>      656-1) тұрғын үй құрылысына үлестік қатысуды ұйымдастыру тәсілдерін өзгерту қағидаларын бекіту;</w:t>
      </w:r>
    </w:p>
    <w:p w:rsidR="00F84B59" w:rsidRDefault="00891E5A">
      <w:pPr>
        <w:spacing w:after="0"/>
        <w:jc w:val="both"/>
      </w:pPr>
      <w:r>
        <w:rPr>
          <w:color w:val="000000"/>
          <w:sz w:val="28"/>
        </w:rPr>
        <w:t>      656-2) тұрғын үй құрылысына үлестік қатысудың бірыңғай ақпараттық жүйесін жүргізу қағидаларын бекіту;</w:t>
      </w:r>
    </w:p>
    <w:p w:rsidR="00F84B59" w:rsidRDefault="00891E5A">
      <w:pPr>
        <w:spacing w:after="0"/>
        <w:jc w:val="both"/>
      </w:pPr>
      <w:bookmarkStart w:id="621" w:name="z721"/>
      <w:r>
        <w:rPr>
          <w:color w:val="000000"/>
          <w:sz w:val="28"/>
        </w:rPr>
        <w:t>      657) үлескерлердің ақшасын тартуға рұқсат беру қағидаларын әзірлеу және бекіту;</w:t>
      </w:r>
    </w:p>
    <w:p w:rsidR="00F84B59" w:rsidRDefault="00891E5A">
      <w:pPr>
        <w:spacing w:after="0"/>
        <w:jc w:val="both"/>
      </w:pPr>
      <w:bookmarkStart w:id="622" w:name="z722"/>
      <w:bookmarkEnd w:id="621"/>
      <w:r>
        <w:rPr>
          <w:color w:val="000000"/>
          <w:sz w:val="28"/>
        </w:rPr>
        <w:t>      658) тұрғын үй қатынастары саласындағы жергілікті атқарушы органдарды үйлестіруді және оларға әдістемелік басшылық жасауды жүзеге асыру;</w:t>
      </w:r>
    </w:p>
    <w:p w:rsidR="00F84B59" w:rsidRDefault="00891E5A">
      <w:pPr>
        <w:spacing w:after="0"/>
        <w:jc w:val="both"/>
      </w:pPr>
      <w:bookmarkStart w:id="623" w:name="z723"/>
      <w:bookmarkEnd w:id="622"/>
      <w:r>
        <w:rPr>
          <w:color w:val="000000"/>
          <w:sz w:val="28"/>
        </w:rPr>
        <w:t>      659) тұрғын үй пайдалану және коммуналдық қызметтер көрсететін ұйымдарға басқарудың қазіргі заманғы әдістерін енгізуді әдістемелік қамтамасыз етуді жүзеге асыру;</w:t>
      </w:r>
    </w:p>
    <w:bookmarkEnd w:id="623"/>
    <w:p w:rsidR="00F84B59" w:rsidRDefault="00891E5A">
      <w:pPr>
        <w:spacing w:after="0"/>
        <w:jc w:val="both"/>
      </w:pPr>
      <w:r>
        <w:rPr>
          <w:color w:val="000000"/>
          <w:sz w:val="28"/>
        </w:rPr>
        <w:t>      659-1) тұрғын үй сертификаттарын беру қағидаларын бекіту;</w:t>
      </w:r>
    </w:p>
    <w:p w:rsidR="00F84B59" w:rsidRDefault="00891E5A">
      <w:pPr>
        <w:spacing w:after="0"/>
        <w:jc w:val="both"/>
      </w:pPr>
      <w:bookmarkStart w:id="624" w:name="z724"/>
      <w:r>
        <w:rPr>
          <w:color w:val="000000"/>
          <w:sz w:val="28"/>
        </w:rPr>
        <w:lastRenderedPageBreak/>
        <w:t>      660) сәулет, қала құрылысы мен құрылыс қызметі саласында ғылыми-зерттеу және тәжірибелік-конструкторлық жұмыстар жүргізуді ұйымдастыру және оның нәтижелерін пайдалану;</w:t>
      </w:r>
    </w:p>
    <w:p w:rsidR="00F84B59" w:rsidRDefault="00891E5A">
      <w:pPr>
        <w:spacing w:after="0"/>
        <w:jc w:val="both"/>
      </w:pPr>
      <w:bookmarkStart w:id="625" w:name="z725"/>
      <w:bookmarkEnd w:id="624"/>
      <w:r>
        <w:rPr>
          <w:color w:val="000000"/>
          <w:sz w:val="28"/>
        </w:rPr>
        <w:t>      661) салынып жатқан (салынуы көзделген) объектілер мен кешендерге мониторинг жүргізу тәртібін айқындау қағидаларын бекіту;</w:t>
      </w:r>
    </w:p>
    <w:p w:rsidR="00F84B59" w:rsidRDefault="00891E5A">
      <w:pPr>
        <w:spacing w:after="0"/>
        <w:jc w:val="both"/>
      </w:pPr>
      <w:bookmarkStart w:id="626" w:name="z726"/>
      <w:bookmarkEnd w:id="625"/>
      <w:r>
        <w:rPr>
          <w:color w:val="000000"/>
          <w:sz w:val="28"/>
        </w:rPr>
        <w:t>      662) сәулет, қала құрылысы мен құрылыс қызметі саласында инжинирингтік қызметтер көрсету қағидаларын бекіту;</w:t>
      </w:r>
    </w:p>
    <w:p w:rsidR="00F84B59" w:rsidRDefault="00891E5A">
      <w:pPr>
        <w:spacing w:after="0"/>
        <w:jc w:val="both"/>
      </w:pPr>
      <w:bookmarkStart w:id="627" w:name="z727"/>
      <w:bookmarkEnd w:id="626"/>
      <w:r>
        <w:rPr>
          <w:color w:val="000000"/>
          <w:sz w:val="28"/>
        </w:rPr>
        <w:t>      663) сәулет-құрылыс бақылауын және қадағалауды жүзеге асыратын мемлекеттік құрылыс инспекторларын аттестаттауды жүргізу қағидаларын бекіту;</w:t>
      </w:r>
    </w:p>
    <w:p w:rsidR="00F84B59" w:rsidRDefault="00891E5A">
      <w:pPr>
        <w:spacing w:after="0"/>
        <w:jc w:val="both"/>
      </w:pPr>
      <w:bookmarkStart w:id="628" w:name="z728"/>
      <w:bookmarkEnd w:id="627"/>
      <w:r>
        <w:rPr>
          <w:color w:val="000000"/>
          <w:sz w:val="28"/>
        </w:rPr>
        <w:t>      664) сәулет, қала құрылысы, құрылыс және мемлекеттік сәулет құрылыс бақылау істері жөніндегі жергілікті атқарушы органдардың қызметіне бақылау мен қадағалауды жүзеге асыру қағидаларын әзірлеу және бекіту;</w:t>
      </w:r>
    </w:p>
    <w:p w:rsidR="00F84B59" w:rsidRDefault="00891E5A">
      <w:pPr>
        <w:spacing w:after="0"/>
        <w:jc w:val="both"/>
      </w:pPr>
      <w:bookmarkStart w:id="629" w:name="z729"/>
      <w:bookmarkEnd w:id="628"/>
      <w:r>
        <w:rPr>
          <w:color w:val="000000"/>
          <w:sz w:val="28"/>
        </w:rPr>
        <w:t>      665) ғимараттар мен құрылыстарды техникалық және (немесе) технологиялық жағынан күрделі объектілерге жатқызудың жалпы тәртібін айқындау қағидаларын бекіту;</w:t>
      </w:r>
    </w:p>
    <w:p w:rsidR="00F84B59" w:rsidRDefault="00891E5A">
      <w:pPr>
        <w:spacing w:after="0"/>
        <w:jc w:val="both"/>
      </w:pPr>
      <w:bookmarkStart w:id="630" w:name="z730"/>
      <w:bookmarkEnd w:id="629"/>
      <w:r>
        <w:rPr>
          <w:color w:val="000000"/>
          <w:sz w:val="28"/>
        </w:rPr>
        <w:t>      666) құрылыс салуды ұйымдастыру және құрылыс саласында рұқсат беру рәсімдерінен өту қағидаларын бекiту;</w:t>
      </w:r>
    </w:p>
    <w:p w:rsidR="00F84B59" w:rsidRDefault="00891E5A">
      <w:pPr>
        <w:spacing w:after="0"/>
        <w:jc w:val="both"/>
      </w:pPr>
      <w:bookmarkStart w:id="631" w:name="z731"/>
      <w:bookmarkEnd w:id="630"/>
      <w:r>
        <w:rPr>
          <w:color w:val="000000"/>
          <w:sz w:val="28"/>
        </w:rPr>
        <w:t>      667) жасыл екпелерді ұстау және қорғаудың үлгілік қағидаларын, қалалар мен елді мекендердің аумақтарын абаттандыру қағидаларын бекіту;</w:t>
      </w:r>
    </w:p>
    <w:p w:rsidR="00F84B59" w:rsidRDefault="00891E5A">
      <w:pPr>
        <w:spacing w:after="0"/>
        <w:jc w:val="both"/>
      </w:pPr>
      <w:bookmarkStart w:id="632" w:name="z732"/>
      <w:bookmarkEnd w:id="631"/>
      <w:r>
        <w:rPr>
          <w:color w:val="000000"/>
          <w:sz w:val="28"/>
        </w:rPr>
        <w:t>      668) Қазақстан Республикасының тұрғын үй қорын мемлекеттік есепке алуды жүзеге асырудың бірыңғай тәртібін айқындау;</w:t>
      </w:r>
    </w:p>
    <w:p w:rsidR="00F84B59" w:rsidRDefault="00891E5A">
      <w:pPr>
        <w:spacing w:after="0"/>
        <w:jc w:val="both"/>
      </w:pPr>
      <w:bookmarkStart w:id="633" w:name="z733"/>
      <w:bookmarkEnd w:id="632"/>
      <w:r>
        <w:rPr>
          <w:color w:val="000000"/>
          <w:sz w:val="28"/>
        </w:rPr>
        <w:t>      669) тұрғын үй құрылысына үлестік қатысу туралы шарттың үлгілік нысанын әзірлеу және бекіту;</w:t>
      </w:r>
    </w:p>
    <w:p w:rsidR="00F84B59" w:rsidRDefault="00891E5A">
      <w:pPr>
        <w:spacing w:after="0"/>
        <w:jc w:val="both"/>
      </w:pPr>
      <w:bookmarkStart w:id="634" w:name="z734"/>
      <w:bookmarkEnd w:id="633"/>
      <w:r>
        <w:rPr>
          <w:color w:val="000000"/>
          <w:sz w:val="28"/>
        </w:rPr>
        <w:t>      670) кепілдік беру туралы шарттың үлгілік нысанын әзірлеу және бекіту;</w:t>
      </w:r>
    </w:p>
    <w:p w:rsidR="00F84B59" w:rsidRDefault="00891E5A">
      <w:pPr>
        <w:spacing w:after="0"/>
        <w:jc w:val="both"/>
      </w:pPr>
      <w:bookmarkStart w:id="635" w:name="z735"/>
      <w:bookmarkEnd w:id="634"/>
      <w:r>
        <w:rPr>
          <w:color w:val="000000"/>
          <w:sz w:val="28"/>
        </w:rPr>
        <w:t>      671) құрылысы аяқталмаған объектімен бірге жер учаскесін кепілге қою шартының үлгілік нысанын әзірлеу және бекіту;</w:t>
      </w:r>
    </w:p>
    <w:p w:rsidR="00F84B59" w:rsidRDefault="00891E5A">
      <w:pPr>
        <w:spacing w:after="0"/>
        <w:jc w:val="both"/>
      </w:pPr>
      <w:bookmarkStart w:id="636" w:name="z736"/>
      <w:bookmarkEnd w:id="635"/>
      <w:r>
        <w:rPr>
          <w:color w:val="000000"/>
          <w:sz w:val="28"/>
        </w:rPr>
        <w:t>      672) уәкілетті компанияның дауыс беретін акцияларының (жарғылық капиталға қатысу үлестерінің) кепіл шартының үлгілік нысанын әзірлеу және бекіту;</w:t>
      </w:r>
    </w:p>
    <w:p w:rsidR="00F84B59" w:rsidRDefault="00891E5A">
      <w:pPr>
        <w:spacing w:after="0"/>
        <w:jc w:val="both"/>
      </w:pPr>
      <w:bookmarkStart w:id="637" w:name="z737"/>
      <w:bookmarkEnd w:id="636"/>
      <w:r>
        <w:rPr>
          <w:color w:val="000000"/>
          <w:sz w:val="28"/>
        </w:rPr>
        <w:t>      673) уәкілетті компанияның дауыс беретін акцияларын (жарғылық капиталға қатысу үлестерін) cенімгерлік басқару шартының үлгілік нысанын әзірлеу және бекіту;</w:t>
      </w:r>
    </w:p>
    <w:p w:rsidR="00F84B59" w:rsidRDefault="00891E5A">
      <w:pPr>
        <w:spacing w:after="0"/>
        <w:jc w:val="both"/>
      </w:pPr>
      <w:bookmarkStart w:id="638" w:name="z738"/>
      <w:bookmarkEnd w:id="637"/>
      <w:r>
        <w:rPr>
          <w:color w:val="000000"/>
          <w:sz w:val="28"/>
        </w:rPr>
        <w:t>      674) кепілдік жарнаның мөлшерін айқындау әдістемесін әзірлеу және бекіту</w:t>
      </w:r>
    </w:p>
    <w:p w:rsidR="00F84B59" w:rsidRDefault="00891E5A">
      <w:pPr>
        <w:spacing w:after="0"/>
        <w:jc w:val="both"/>
      </w:pPr>
      <w:bookmarkStart w:id="639" w:name="z739"/>
      <w:bookmarkEnd w:id="638"/>
      <w:r>
        <w:rPr>
          <w:color w:val="000000"/>
          <w:sz w:val="28"/>
        </w:rPr>
        <w:t>      675) капиталдың жеткіліктілік нормативін айқындау әдістемесін әзірлеу және бекіту;</w:t>
      </w:r>
    </w:p>
    <w:p w:rsidR="00F84B59" w:rsidRDefault="00891E5A">
      <w:pPr>
        <w:spacing w:after="0"/>
        <w:jc w:val="both"/>
      </w:pPr>
      <w:bookmarkStart w:id="640" w:name="z740"/>
      <w:bookmarkEnd w:id="639"/>
      <w:r>
        <w:rPr>
          <w:color w:val="000000"/>
          <w:sz w:val="28"/>
        </w:rPr>
        <w:lastRenderedPageBreak/>
        <w:t>      676) кепілдік беру жағдайларын реттеуге арналған резервті есептеу және қалыптастыру әдістемесін әзірлеу және бекіту;</w:t>
      </w:r>
    </w:p>
    <w:p w:rsidR="00F84B59" w:rsidRDefault="00891E5A">
      <w:pPr>
        <w:spacing w:after="0"/>
        <w:jc w:val="both"/>
      </w:pPr>
      <w:bookmarkStart w:id="641" w:name="z741"/>
      <w:bookmarkEnd w:id="640"/>
      <w:r>
        <w:rPr>
          <w:color w:val="000000"/>
          <w:sz w:val="28"/>
        </w:rPr>
        <w:t>      677) тұрғын үй құрылысына үлестік қатысу саласындағы инжинирингтік компаниялардың Тұрғын үй құрылысына кепілдік беру қорына, екінші деңгейдегі банкке немесе жергілікті атқарушы органға (тұрғын үй құрылысына үлестік қатысуды ұйымдастыру тәсіліне қарай) беретін тұрғын үй (тұрғын ғимарат) құрылысының барысын мониторингтеу нәтижелері туралы есебінің нысанын әзірлеу және бекіту;</w:t>
      </w:r>
    </w:p>
    <w:p w:rsidR="00F84B59" w:rsidRDefault="00891E5A">
      <w:pPr>
        <w:spacing w:after="0"/>
        <w:jc w:val="both"/>
      </w:pPr>
      <w:bookmarkStart w:id="642" w:name="z742"/>
      <w:bookmarkEnd w:id="641"/>
      <w:r>
        <w:rPr>
          <w:color w:val="000000"/>
          <w:sz w:val="28"/>
        </w:rPr>
        <w:t>      678) Тұрғын үй құрылысына кепілдік беру қорының тұрғын үйдің (тұрғын ғимараттың) құрылыс жобасы бойынша құжаттарды тексеру тәртібін бекіту;</w:t>
      </w:r>
    </w:p>
    <w:p w:rsidR="00F84B59" w:rsidRDefault="00891E5A">
      <w:pPr>
        <w:spacing w:after="0"/>
        <w:jc w:val="both"/>
      </w:pPr>
      <w:bookmarkStart w:id="643" w:name="z743"/>
      <w:bookmarkEnd w:id="642"/>
      <w:r>
        <w:rPr>
          <w:color w:val="000000"/>
          <w:sz w:val="28"/>
        </w:rPr>
        <w:t>      679) елді мекендердің сумен жабдықтау және су бұру жүйелерін пайдалану қағидаларын әзірлеу және бекіту;</w:t>
      </w:r>
    </w:p>
    <w:p w:rsidR="00F84B59" w:rsidRDefault="00891E5A">
      <w:pPr>
        <w:spacing w:after="0"/>
        <w:jc w:val="both"/>
      </w:pPr>
      <w:bookmarkStart w:id="644" w:name="z744"/>
      <w:bookmarkEnd w:id="643"/>
      <w:r>
        <w:rPr>
          <w:color w:val="000000"/>
          <w:sz w:val="28"/>
        </w:rPr>
        <w:t>      680) елді мекендердің сумен жабдықтау және су бұру жүйелерін техникалық пайдалану қағидаларын әзірлеу және бекіту;</w:t>
      </w:r>
    </w:p>
    <w:p w:rsidR="00F84B59" w:rsidRDefault="00891E5A">
      <w:pPr>
        <w:spacing w:after="0"/>
        <w:jc w:val="both"/>
      </w:pPr>
      <w:bookmarkStart w:id="645" w:name="z745"/>
      <w:bookmarkEnd w:id="644"/>
      <w:r>
        <w:rPr>
          <w:color w:val="000000"/>
          <w:sz w:val="28"/>
        </w:rPr>
        <w:t>      681) есептеу аспаптары жоқ су тұтынушылар үшін сумен жабдықтау және (немесе) су бұру коммуналдық көрсетілетін қызметтерін тұтыну нормаларын есептеудің үлгілік қағидаларын әзірлеу және бекіту;</w:t>
      </w:r>
    </w:p>
    <w:p w:rsidR="00F84B59" w:rsidRDefault="00891E5A">
      <w:pPr>
        <w:spacing w:after="0"/>
        <w:jc w:val="both"/>
      </w:pPr>
      <w:bookmarkStart w:id="646" w:name="z746"/>
      <w:bookmarkEnd w:id="645"/>
      <w:r>
        <w:rPr>
          <w:color w:val="000000"/>
          <w:sz w:val="28"/>
        </w:rPr>
        <w:t>      682) елді мекендер шегінде су қорын пайдалану және қорғау, сумен жабдықтау және су бұру саласындағы жергілікті атқарушы органдарды үйлестіруді және оларға әдістемелік басшылық жасауды жүзеге асыру;</w:t>
      </w:r>
    </w:p>
    <w:p w:rsidR="00F84B59" w:rsidRDefault="00891E5A">
      <w:pPr>
        <w:spacing w:after="0"/>
        <w:jc w:val="both"/>
      </w:pPr>
      <w:bookmarkStart w:id="647" w:name="z747"/>
      <w:bookmarkEnd w:id="646"/>
      <w:r>
        <w:rPr>
          <w:color w:val="000000"/>
          <w:sz w:val="28"/>
        </w:rPr>
        <w:t>      683) елді мекендер шегінде сумен жабдықтау және су бұру саласында әдістемелік қамтамасыз етуді ұйымдастыру;</w:t>
      </w:r>
    </w:p>
    <w:p w:rsidR="00F84B59" w:rsidRDefault="00891E5A">
      <w:pPr>
        <w:spacing w:after="0"/>
        <w:jc w:val="both"/>
      </w:pPr>
      <w:bookmarkStart w:id="648" w:name="z748"/>
      <w:bookmarkEnd w:id="647"/>
      <w:r>
        <w:rPr>
          <w:color w:val="000000"/>
          <w:sz w:val="28"/>
        </w:rPr>
        <w:t>      684) қалаларды және ауылдық елді мекендерді сумен жабдықтауды қамтамасыз ететін су шаруашылығы құрылыстарын жалға және сенiмгерлiк басқаруға беру қағидаларын әзірлеу және бекіту;</w:t>
      </w:r>
    </w:p>
    <w:p w:rsidR="00F84B59" w:rsidRDefault="00891E5A">
      <w:pPr>
        <w:spacing w:after="0"/>
        <w:jc w:val="both"/>
      </w:pPr>
      <w:bookmarkStart w:id="649" w:name="z749"/>
      <w:bookmarkEnd w:id="648"/>
      <w:r>
        <w:rPr>
          <w:color w:val="000000"/>
          <w:sz w:val="28"/>
        </w:rPr>
        <w:t>      685) сумен жабдықтау және су бұру жүйелеріндегі суды есепке алу аспаптарын таңдау, монтаждау және пайдалану қағидаларын әзірлеу және бекіту;</w:t>
      </w:r>
    </w:p>
    <w:p w:rsidR="00F84B59" w:rsidRDefault="00891E5A">
      <w:pPr>
        <w:spacing w:after="0"/>
        <w:jc w:val="both"/>
      </w:pPr>
      <w:bookmarkStart w:id="650" w:name="z750"/>
      <w:bookmarkEnd w:id="649"/>
      <w:r>
        <w:rPr>
          <w:color w:val="000000"/>
          <w:sz w:val="28"/>
        </w:rPr>
        <w:t>      686) бюджеттік жоспарлау жөніндегі орталық уәкілетті органмен келісу бойынша сумен жабдықтау және су бұру жүйелерін салуды, реконструкциялауды және жаңғыртуды кредиттеу қағидаларын әзірлеу және бекіту;</w:t>
      </w:r>
    </w:p>
    <w:p w:rsidR="00F84B59" w:rsidRDefault="00891E5A">
      <w:pPr>
        <w:spacing w:after="0"/>
        <w:jc w:val="both"/>
      </w:pPr>
      <w:bookmarkStart w:id="651" w:name="z751"/>
      <w:bookmarkEnd w:id="650"/>
      <w:r>
        <w:rPr>
          <w:color w:val="000000"/>
          <w:sz w:val="28"/>
        </w:rPr>
        <w:t>      687) бюджеттік жоспарлау жөніндегі орталық уәкілетті органмен келісу бойынша сумен жабдықтау және су бұру жүйелерін салуды, реконструкциялауды және жаңғыртуды субсидиялау қағидаларын әзірлеу және бекіту;</w:t>
      </w:r>
    </w:p>
    <w:p w:rsidR="00F84B59" w:rsidRDefault="00891E5A">
      <w:pPr>
        <w:spacing w:after="0"/>
        <w:jc w:val="both"/>
      </w:pPr>
      <w:bookmarkStart w:id="652" w:name="z752"/>
      <w:bookmarkEnd w:id="651"/>
      <w:r>
        <w:rPr>
          <w:color w:val="000000"/>
          <w:sz w:val="28"/>
        </w:rPr>
        <w:lastRenderedPageBreak/>
        <w:t>      688) сумен жабдықтау және су бұру жүйелерін салуды, реконструкциялауды және жаңғыртуды кредиттеу мен субсидиялауды жүзеге асыру;</w:t>
      </w:r>
    </w:p>
    <w:p w:rsidR="00F84B59" w:rsidRDefault="00891E5A">
      <w:pPr>
        <w:spacing w:after="0"/>
        <w:jc w:val="both"/>
      </w:pPr>
      <w:bookmarkStart w:id="653" w:name="z753"/>
      <w:bookmarkEnd w:id="652"/>
      <w:r>
        <w:rPr>
          <w:color w:val="000000"/>
          <w:sz w:val="28"/>
        </w:rPr>
        <w:t>      689) сәулет, қала құрылысы мен құрылыс қызметі саласында сараптамалық жұмыстар мен инжинирингтік көрсетілетін қызметтерді жүзеге асыратын сарапшыларды аттестаттау тәртібін әзірлеу және бекіту;</w:t>
      </w:r>
    </w:p>
    <w:p w:rsidR="00F84B59" w:rsidRDefault="00891E5A">
      <w:pPr>
        <w:spacing w:after="0"/>
        <w:jc w:val="both"/>
      </w:pPr>
      <w:bookmarkStart w:id="654" w:name="z754"/>
      <w:bookmarkEnd w:id="653"/>
      <w:r>
        <w:rPr>
          <w:color w:val="000000"/>
          <w:sz w:val="28"/>
        </w:rPr>
        <w:t>      690) кондоминиум объектісінің ортақ мүлкін күтіп-ұстау қағидаларын бекіту;</w:t>
      </w:r>
    </w:p>
    <w:p w:rsidR="00F84B59" w:rsidRDefault="00891E5A">
      <w:pPr>
        <w:spacing w:after="0"/>
        <w:jc w:val="both"/>
      </w:pPr>
      <w:bookmarkStart w:id="655" w:name="z755"/>
      <w:bookmarkEnd w:id="654"/>
      <w:r>
        <w:rPr>
          <w:color w:val="000000"/>
          <w:sz w:val="28"/>
        </w:rPr>
        <w:t>      691) мемлекеттік инвестициялар және квазимемлекеттік сектор субъектілерінің қаражаты есебінен объектілер құрылысының құнын айқындау қағидаларын әзірлеу және бекіту;</w:t>
      </w:r>
    </w:p>
    <w:p w:rsidR="00F84B59" w:rsidRDefault="00891E5A">
      <w:pPr>
        <w:spacing w:after="0"/>
        <w:jc w:val="both"/>
      </w:pPr>
      <w:bookmarkStart w:id="656" w:name="z756"/>
      <w:bookmarkEnd w:id="655"/>
      <w:r>
        <w:rPr>
          <w:color w:val="000000"/>
          <w:sz w:val="28"/>
        </w:rPr>
        <w:t>      692) мемлекеттік инвестициялар және квазимемлекеттік сектор субъектілерінің қаражаты есебінен қаржыландырылатын объектілердің құрылысына жобалау алдындағы және жобалау (жобалау-сметалық) құжаттамасының бірыңғай мемлекеттік электрондық банкін қалыптастыру қағидаларын әзірлеу және бекіту;</w:t>
      </w:r>
    </w:p>
    <w:p w:rsidR="00F84B59" w:rsidRDefault="00891E5A">
      <w:pPr>
        <w:spacing w:after="0"/>
        <w:jc w:val="both"/>
      </w:pPr>
      <w:bookmarkStart w:id="657" w:name="z757"/>
      <w:bookmarkEnd w:id="656"/>
      <w:r>
        <w:rPr>
          <w:color w:val="000000"/>
          <w:sz w:val="28"/>
        </w:rPr>
        <w:t>      693) құрылыстағы жаңа технологиялардың бірыңғай мемлекеттік тізілімін қалыптастыру қағидаларын бекіту;</w:t>
      </w:r>
    </w:p>
    <w:p w:rsidR="00F84B59" w:rsidRDefault="00891E5A">
      <w:pPr>
        <w:spacing w:after="0"/>
        <w:jc w:val="both"/>
      </w:pPr>
      <w:bookmarkStart w:id="658" w:name="z758"/>
      <w:bookmarkEnd w:id="657"/>
      <w:r>
        <w:rPr>
          <w:color w:val="000000"/>
          <w:sz w:val="28"/>
        </w:rPr>
        <w:t>      694) барлық деңгейдегі қала құрылысы жобаларына кешенді қала құрылысы сараптамасын жүргізу қағидаларын әзірлеу және бекіту;</w:t>
      </w:r>
    </w:p>
    <w:p w:rsidR="00F84B59" w:rsidRDefault="00891E5A">
      <w:pPr>
        <w:spacing w:after="0"/>
        <w:jc w:val="both"/>
      </w:pPr>
      <w:bookmarkStart w:id="659" w:name="z759"/>
      <w:bookmarkEnd w:id="658"/>
      <w:r>
        <w:rPr>
          <w:color w:val="000000"/>
          <w:sz w:val="28"/>
        </w:rPr>
        <w:t>      695) объектілер құрылысының жобаларына ведомстводан тыс кешенді сараптама, сондай-ақ әртүрлі деңгейдегі аумақтардың қала құрылысын жоспарлау жобаларына кешенді қала құрылысы сараптамасын жүргізу жөніндегі жұмыстардың құнын айқындау қағидаларын әзірлеу және бекіту;</w:t>
      </w:r>
    </w:p>
    <w:p w:rsidR="00F84B59" w:rsidRDefault="00891E5A">
      <w:pPr>
        <w:spacing w:after="0"/>
        <w:jc w:val="both"/>
      </w:pPr>
      <w:bookmarkStart w:id="660" w:name="z760"/>
      <w:bookmarkEnd w:id="659"/>
      <w:r>
        <w:rPr>
          <w:color w:val="000000"/>
          <w:sz w:val="28"/>
        </w:rPr>
        <w:t>      696) ғимараттар мен құрылыстардың сенімділігін және орнықтылығын техникалық зерттеп-қарауды жүзеге асыру қағидаларын әзірлеу және бекіту;</w:t>
      </w:r>
    </w:p>
    <w:p w:rsidR="00F84B59" w:rsidRDefault="00891E5A">
      <w:pPr>
        <w:spacing w:after="0"/>
        <w:jc w:val="both"/>
      </w:pPr>
      <w:bookmarkStart w:id="661" w:name="z761"/>
      <w:bookmarkEnd w:id="660"/>
      <w:r>
        <w:rPr>
          <w:color w:val="000000"/>
          <w:sz w:val="28"/>
        </w:rPr>
        <w:t>      697) сәулет, қала құрылысы және құрылыс каталогін қалыптастыру және оны жүргізу тәртібін айқындау;</w:t>
      </w:r>
    </w:p>
    <w:p w:rsidR="00F84B59" w:rsidRDefault="00891E5A">
      <w:pPr>
        <w:spacing w:after="0"/>
        <w:jc w:val="both"/>
      </w:pPr>
      <w:bookmarkStart w:id="662" w:name="z762"/>
      <w:bookmarkEnd w:id="661"/>
      <w:r>
        <w:rPr>
          <w:color w:val="000000"/>
          <w:sz w:val="28"/>
        </w:rPr>
        <w:t>      698) объектілер құрылысы жобасын басқару бойынша инжинирингтік қызметтер көрсету тәртібін және жобаларды басқару бойынша қызметтер көрсететін ұйымдарға қойылатын біліктілік талаптарын бекіту;</w:t>
      </w:r>
    </w:p>
    <w:p w:rsidR="00F84B59" w:rsidRDefault="00891E5A">
      <w:pPr>
        <w:spacing w:after="0"/>
        <w:jc w:val="both"/>
      </w:pPr>
      <w:bookmarkStart w:id="663" w:name="z763"/>
      <w:bookmarkEnd w:id="662"/>
      <w:r>
        <w:rPr>
          <w:color w:val="000000"/>
          <w:sz w:val="28"/>
        </w:rPr>
        <w:t>      699) жобалау және құрылыс процесіне қатысатын инженерлік-техникалық жұмыскерлерді аттестаттау жөніндегі қағидалар мен рұқсат беру талаптарын әзірлеу және бекіту;</w:t>
      </w:r>
    </w:p>
    <w:p w:rsidR="00F84B59" w:rsidRDefault="00891E5A">
      <w:pPr>
        <w:spacing w:after="0"/>
        <w:jc w:val="both"/>
      </w:pPr>
      <w:bookmarkStart w:id="664" w:name="z764"/>
      <w:bookmarkEnd w:id="663"/>
      <w:r>
        <w:rPr>
          <w:color w:val="000000"/>
          <w:sz w:val="28"/>
        </w:rPr>
        <w:t>      700) жобалау және құрылыс процесіне қатысатын инженерлік-техникалық жұмыскерлерді аттестаттау бойынша мемлекеттік емес аттестаттау орталықтарын аккредиттеу жөніндегі қағидалар мен рұқсат беру талаптарын әзірлеу және бекіту;</w:t>
      </w:r>
    </w:p>
    <w:p w:rsidR="00F84B59" w:rsidRDefault="00891E5A">
      <w:pPr>
        <w:spacing w:after="0"/>
        <w:jc w:val="both"/>
      </w:pPr>
      <w:bookmarkStart w:id="665" w:name="z765"/>
      <w:bookmarkEnd w:id="664"/>
      <w:r>
        <w:rPr>
          <w:color w:val="000000"/>
          <w:sz w:val="28"/>
        </w:rPr>
        <w:lastRenderedPageBreak/>
        <w:t>      701) бірінші және екінші жауапкершілік деңгейіндегі техникалық және технологиялық күрделі объектілердегі ғимараттар мен құрылыстардың сенімділігін және орнықтылығын техникалық зерттеп-қарау бойынша техникалық қадағалау және сараптама жұмыстары жөніндегі инжинирингтік қызметтер көрсетуді жүзеге асыратын ұйымдарды аккредиттеу жөніндегі қағидаларды және рұқсат беру талаптарын әзірлеу және бекіту;</w:t>
      </w:r>
    </w:p>
    <w:p w:rsidR="00F84B59" w:rsidRDefault="00891E5A">
      <w:pPr>
        <w:spacing w:after="0"/>
        <w:jc w:val="both"/>
      </w:pPr>
      <w:bookmarkStart w:id="666" w:name="z766"/>
      <w:bookmarkEnd w:id="665"/>
      <w:r>
        <w:rPr>
          <w:color w:val="000000"/>
          <w:sz w:val="28"/>
        </w:rPr>
        <w:t>      702) сәулет, қала құрылысы және құрылыс саласындағы жобаларды басқару жөніндегі ұйымдарды аккредиттеу қағидаларын әзірлеу және бекіту;</w:t>
      </w:r>
    </w:p>
    <w:p w:rsidR="00F84B59" w:rsidRDefault="00891E5A">
      <w:pPr>
        <w:spacing w:after="0"/>
        <w:jc w:val="both"/>
      </w:pPr>
      <w:bookmarkStart w:id="667" w:name="z767"/>
      <w:bookmarkEnd w:id="666"/>
      <w:r>
        <w:rPr>
          <w:color w:val="000000"/>
          <w:sz w:val="28"/>
        </w:rPr>
        <w:t>      703) есептеу аспаптары жоқ тұтынушылар үшін электрмен жабдықтау және жылумен жабдықтау бойынша коммуналдық көрсетілетін қызметтерді тұтыну нормаларын есептеудің үлгілік қағидаларын әзірлеу және бекіту;</w:t>
      </w:r>
    </w:p>
    <w:p w:rsidR="00F84B59" w:rsidRDefault="00891E5A">
      <w:pPr>
        <w:spacing w:after="0"/>
        <w:jc w:val="both"/>
      </w:pPr>
      <w:bookmarkStart w:id="668" w:name="z768"/>
      <w:bookmarkEnd w:id="667"/>
      <w:r>
        <w:rPr>
          <w:color w:val="000000"/>
          <w:sz w:val="28"/>
        </w:rPr>
        <w:t>      704) бюджеттік жоспарлау жөніндегі орталық уәкілетті органмен келісу бойынша жылумен жабдықтау жүйелерін салуды, реконструкциялауды және жаңғыртуды кредиттеу қағидаларын әзірлеу және бекіту;</w:t>
      </w:r>
    </w:p>
    <w:p w:rsidR="00F84B59" w:rsidRDefault="00891E5A">
      <w:pPr>
        <w:spacing w:after="0"/>
        <w:jc w:val="both"/>
      </w:pPr>
      <w:bookmarkStart w:id="669" w:name="z769"/>
      <w:bookmarkEnd w:id="668"/>
      <w:r>
        <w:rPr>
          <w:color w:val="000000"/>
          <w:sz w:val="28"/>
        </w:rPr>
        <w:t>      705) бюджеттік жоспарлау жөніндегі орталық уәкілетті органмен келісу бойынша жылумен жабдықтау жүйелерін салуды, реконструкциялауды және жаңғыртуды субсидиялау қағидаларын әзірлеу және бекіту;</w:t>
      </w:r>
    </w:p>
    <w:p w:rsidR="00F84B59" w:rsidRDefault="00891E5A">
      <w:pPr>
        <w:spacing w:after="0"/>
        <w:jc w:val="both"/>
      </w:pPr>
      <w:bookmarkStart w:id="670" w:name="z770"/>
      <w:bookmarkEnd w:id="669"/>
      <w:r>
        <w:rPr>
          <w:color w:val="000000"/>
          <w:sz w:val="28"/>
        </w:rPr>
        <w:t>      706) жылумен жабдықтау жүйелерін салуды, реконструкциялауды және жаңғыртуды кредиттеуді және субсидиялауды жүзеге асыру;</w:t>
      </w:r>
    </w:p>
    <w:p w:rsidR="00F84B59" w:rsidRDefault="00891E5A">
      <w:pPr>
        <w:spacing w:after="0"/>
        <w:jc w:val="both"/>
      </w:pPr>
      <w:bookmarkStart w:id="671" w:name="z771"/>
      <w:bookmarkEnd w:id="670"/>
      <w:r>
        <w:rPr>
          <w:color w:val="000000"/>
          <w:sz w:val="28"/>
        </w:rPr>
        <w:t>      707) бюджеттік жоспарлау жөніндегі орталық уәкілетті органмен келісу бойынша халыққа екінші деңгейдегі банктер берген ипотекалық тұрғын үй қарыздары бойынша сыйақы мөлшерлемесінің бір бөлігін өтеу үшін квазимемлекеттік сектор субъектілері арқылы субсидиялар беру қағидаларын әзірлеу және бекіту;</w:t>
      </w:r>
    </w:p>
    <w:p w:rsidR="00F84B59" w:rsidRDefault="00891E5A">
      <w:pPr>
        <w:spacing w:after="0"/>
        <w:jc w:val="both"/>
      </w:pPr>
      <w:bookmarkStart w:id="672" w:name="z772"/>
      <w:bookmarkEnd w:id="671"/>
      <w:r>
        <w:rPr>
          <w:color w:val="000000"/>
          <w:sz w:val="28"/>
        </w:rPr>
        <w:t>      708) тұрғын үй құрылысы мақсаттары үшін жеке кәсіпкерлік субъектілеріне екінші деңгейдегі банктер беретін кредиттер бойынша сыйақы мөлшерлемелерін субсидиялау қағидаларын бекіту;</w:t>
      </w:r>
    </w:p>
    <w:bookmarkEnd w:id="672"/>
    <w:p w:rsidR="00F84B59" w:rsidRDefault="00891E5A">
      <w:pPr>
        <w:spacing w:after="0"/>
        <w:jc w:val="both"/>
      </w:pPr>
      <w:r>
        <w:rPr>
          <w:color w:val="000000"/>
          <w:sz w:val="28"/>
        </w:rPr>
        <w:t>      708-1) сумен жабдықтау және су бұру ұйымдарының елді мекендерде бар активтерді кеңейту, жаңғырту, реконструкциялау, жаңарту, ұстап тұру және жаңа активтер құру жөніндегі жобаларды іске асыру үшін тартылған халықаралық қаржы ұйымдарының қарыздарын өтеуге және оларға қызмет көрсетуге арналған шығындарын субсидиялау қағидаларын бекіту;</w:t>
      </w:r>
    </w:p>
    <w:p w:rsidR="00F84B59" w:rsidRDefault="00891E5A">
      <w:pPr>
        <w:spacing w:after="0"/>
        <w:jc w:val="both"/>
      </w:pPr>
      <w:r>
        <w:rPr>
          <w:color w:val="000000"/>
          <w:sz w:val="28"/>
        </w:rPr>
        <w:t xml:space="preserve">      708-2) электр энергиясын беру және онымен жабдықтау, жылу энергиясын беру және онымен жабдықтау саласындағы ұйымдардың қолда бар активтерді кеңейту, жаңғырту, реконструкциялау, жаңарту, ұстап тұру және жаңа активтерді құру жөніндегі жобаларды іске асыру үшін тартылған халықаралық </w:t>
      </w:r>
      <w:r>
        <w:rPr>
          <w:color w:val="000000"/>
          <w:sz w:val="28"/>
        </w:rPr>
        <w:lastRenderedPageBreak/>
        <w:t>қаржы ұйымдарының қарыздарын өтеуге және оларға қызмет көрсетуге арналған шығындарын субсидиялау қағидаларын бекіту;</w:t>
      </w:r>
    </w:p>
    <w:p w:rsidR="00F84B59" w:rsidRDefault="00891E5A">
      <w:pPr>
        <w:spacing w:after="0"/>
        <w:jc w:val="both"/>
      </w:pPr>
      <w:bookmarkStart w:id="673" w:name="z773"/>
      <w:r>
        <w:rPr>
          <w:color w:val="000000"/>
          <w:sz w:val="28"/>
        </w:rPr>
        <w:t>      709) халыққа екінші деңгейдегі банктер берген ипотекалық тұрғын үй қарыздары бойынша сыйақы мөлшерлемесінің бір бөлігін субсидиялауды жүзеге асыру;</w:t>
      </w:r>
    </w:p>
    <w:bookmarkEnd w:id="673"/>
    <w:p w:rsidR="00F84B59" w:rsidRDefault="00891E5A">
      <w:pPr>
        <w:spacing w:after="0"/>
        <w:jc w:val="both"/>
      </w:pPr>
      <w:r>
        <w:rPr>
          <w:color w:val="000000"/>
          <w:sz w:val="28"/>
        </w:rPr>
        <w:t>      709-3) Қазақстан Республикасының Қарулы Күштерімен, басқа да әскерлермен және әскери құралымдармен, Қазақстан Республикасының арнаулы мемлекеттік және құқық қорғау органдарымен қорғаныс өнеркәсібі және мемлекеттік қорғаныстық тапсырыс саласындағы өзара іс-қимылды ұйымдастыру және жүзеге асыру;</w:t>
      </w:r>
    </w:p>
    <w:p w:rsidR="00F84B59" w:rsidRDefault="00891E5A">
      <w:pPr>
        <w:spacing w:after="0"/>
        <w:jc w:val="both"/>
      </w:pPr>
      <w:r>
        <w:rPr>
          <w:color w:val="000000"/>
          <w:sz w:val="28"/>
        </w:rPr>
        <w:t>      709-4) мемлекетте қорғаныс мұқтаждарын, қауіпсіздікті және құқықтық тәртіпті, қару-жарақтың, әскери, автомобиль және арнайы техниканың, техникалық және арнайы құралдардың қажетті түрлерімен қамтамасыз етуді ағымдағы және перспективалы жоспарлауды ұйымдастыруда қатысу;</w:t>
      </w:r>
    </w:p>
    <w:p w:rsidR="00F84B59" w:rsidRDefault="00891E5A">
      <w:pPr>
        <w:spacing w:after="0"/>
        <w:jc w:val="both"/>
      </w:pPr>
      <w:r>
        <w:rPr>
          <w:color w:val="000000"/>
          <w:sz w:val="28"/>
        </w:rPr>
        <w:t>      709-5) орталық атқарушы органдармен, Қазақстан Республикасының Президентіне тікелей бағынатын және есеп беретін мемлекеттік органдармен, олардың ведомстволарымен әскери-техникалық ынтымақтастық саласындағы өзара іс-қимылды ұйымдастыру және жүзеге асыру;</w:t>
      </w:r>
    </w:p>
    <w:p w:rsidR="00F84B59" w:rsidRDefault="00891E5A">
      <w:pPr>
        <w:spacing w:after="0"/>
        <w:jc w:val="both"/>
      </w:pPr>
      <w:r>
        <w:rPr>
          <w:color w:val="000000"/>
          <w:sz w:val="28"/>
        </w:rPr>
        <w:t>      709-6) қорғаныстық тапсырысты қалыптастыру, орналастыру және орындау саласында басшылықты жүзеге асыру;</w:t>
      </w:r>
    </w:p>
    <w:p w:rsidR="00F84B59" w:rsidRDefault="00891E5A">
      <w:pPr>
        <w:spacing w:after="0"/>
        <w:jc w:val="both"/>
      </w:pPr>
      <w:r>
        <w:rPr>
          <w:color w:val="000000"/>
          <w:sz w:val="28"/>
        </w:rPr>
        <w:t>      709-7) Қазақстан Республикасының мемлекеттік қорғаныстық тапсырысын қалыптастыру, орналастыру және орындау қағидаларын әзірлеу;</w:t>
      </w:r>
    </w:p>
    <w:p w:rsidR="00F84B59" w:rsidRDefault="00891E5A">
      <w:pPr>
        <w:spacing w:after="0"/>
        <w:jc w:val="both"/>
      </w:pPr>
      <w:r>
        <w:rPr>
          <w:color w:val="000000"/>
          <w:sz w:val="28"/>
        </w:rPr>
        <w:t>      709-8) монополияға қарсы органмен келісу бойынша мемлекеттік қорғаныстық тапсырыс шеңберінде әскери мақсаттағы тауарларға (өнімдерге), қосарланған мақсаттағы (қолданыстағы) тауарларға (өнімдерге), әскери мақсаттағы жұмыстар мен әскери мақсаттағы көрсетілетін қызметтерге баға белгілеу қағидаларын әзірлеу;</w:t>
      </w:r>
    </w:p>
    <w:p w:rsidR="00F84B59" w:rsidRDefault="00891E5A">
      <w:pPr>
        <w:spacing w:after="0"/>
        <w:jc w:val="both"/>
      </w:pPr>
      <w:r>
        <w:rPr>
          <w:color w:val="000000"/>
          <w:sz w:val="28"/>
        </w:rPr>
        <w:t>      709-9) мемлекеттік қорғаныстық тапсырысты қалыптастыру, орналастыру және орындау қағидаларына сәйкес мемлекеттік қорғаныстық тапсырыстың әскери мақсаттағы тауарларды (өнімдерді), қосарланған мақсаттағы (қолданыстағы) тауарларды (өнімдерді) отандық өндірушілердің, әскери мақсаттағы жұмыстар мен әскери мақсаттағы көрсетілетін қызметтерді отандық берушілердің тізілімін қалыптастыру, бекіту және жүргізу;</w:t>
      </w:r>
    </w:p>
    <w:p w:rsidR="00F84B59" w:rsidRDefault="00891E5A">
      <w:pPr>
        <w:spacing w:after="0"/>
        <w:jc w:val="both"/>
      </w:pPr>
      <w:r>
        <w:rPr>
          <w:color w:val="000000"/>
          <w:sz w:val="28"/>
        </w:rPr>
        <w:t>      709-10) мемлекеттік қорғаныстық тапсырыс шеңберінде бюджет қаражаты мемлекеттік қорғаныстық тапсырысты алушының бюджетінде көзделген жағдайларды қоспағанда, мемлекеттік қорғаныстық тапсырысты орындаушыны таңдауды жүзеге асыру;</w:t>
      </w:r>
    </w:p>
    <w:p w:rsidR="00F84B59" w:rsidRDefault="00891E5A">
      <w:pPr>
        <w:spacing w:after="0"/>
        <w:jc w:val="both"/>
      </w:pPr>
      <w:r>
        <w:rPr>
          <w:color w:val="000000"/>
          <w:sz w:val="28"/>
        </w:rPr>
        <w:lastRenderedPageBreak/>
        <w:t xml:space="preserve">       709-11) мемлекеттік қорғаныстық тапсырысты әзірлеу және қалыптастыру, оны Қазақстан Республикасының Үкіметіне бекітуге ұсыну және бекітілген мемлекеттік қорғаныстық тапсырыстың тапсырмасын мемлекеттік қорғаныстық тапсырысты орындаушыларға жеткізу; </w:t>
      </w:r>
    </w:p>
    <w:p w:rsidR="00F84B59" w:rsidRDefault="00891E5A">
      <w:pPr>
        <w:spacing w:after="0"/>
        <w:jc w:val="both"/>
      </w:pPr>
      <w:r>
        <w:rPr>
          <w:color w:val="000000"/>
          <w:sz w:val="28"/>
        </w:rPr>
        <w:t xml:space="preserve">       709-12) мемлекеттік қорғаныстық тапсырыс шеңберінде бюджет қаражаты мемлекеттік қорғаныстық тапсырысты алушының бюджетінде көзделген жағдайларды қоспағанда, мемлекеттік қорғаныстық тапсырысты орындаушымен мемлекеттік қорғаныстық тапсырысты орындауға шарт жасасу; </w:t>
      </w:r>
    </w:p>
    <w:p w:rsidR="00F84B59" w:rsidRDefault="00891E5A">
      <w:pPr>
        <w:spacing w:after="0"/>
        <w:jc w:val="both"/>
      </w:pPr>
      <w:r>
        <w:rPr>
          <w:color w:val="000000"/>
          <w:sz w:val="28"/>
        </w:rPr>
        <w:t xml:space="preserve">       709-13) мемлекеттік қорғаныстық тапсырыс шеңберінде бюджет қаражаты мемлекеттік қорғаныстық тапсырысты алушының бюджетінде көзделген жағдайларды қоспағанда, мемлекеттік қорғаныстық тапсырысты қаржыландыруды жүзеге асыру; </w:t>
      </w:r>
    </w:p>
    <w:p w:rsidR="00F84B59" w:rsidRDefault="00891E5A">
      <w:pPr>
        <w:spacing w:after="0"/>
        <w:jc w:val="both"/>
      </w:pPr>
      <w:r>
        <w:rPr>
          <w:color w:val="000000"/>
          <w:sz w:val="28"/>
        </w:rPr>
        <w:t xml:space="preserve">       709-14) мемлекеттік қорғаныстық тапсырыс шеңберінде бюджет қаражаты уәкілетті органның бюджетінде көзделген болса, шарт сомасының үнемделуі орын алған, ол азайтылған не ұлғайтылған, мемлекеттік қорғаныстық тапсырысты орындауға арналған шарттың мерзімі ұзартылған кезде жоспарлы кезеңге бөлінген шектерде мемлекеттік қорғаныстық тапсырыс шеңберінде бюджет қаражатын қайта бөлу туралы шешім қабылдау; </w:t>
      </w:r>
    </w:p>
    <w:p w:rsidR="00F84B59" w:rsidRDefault="00891E5A">
      <w:pPr>
        <w:spacing w:after="0"/>
        <w:jc w:val="both"/>
      </w:pPr>
      <w:r>
        <w:rPr>
          <w:color w:val="000000"/>
          <w:sz w:val="28"/>
        </w:rPr>
        <w:t>      709-15) мемлекеттік қорғаныстық тапсырыс шеңберінде бюджет қаражаты мемлекеттік қорғаныстық тапсырысты алушының бюджетінде көзделген жағдайларды қоспағанда, мемлекеттік қорғаныстық тапсырысты алушыларды әскери мақсаттағы тауарлармен (өнімдермен) және қосарланған мақсаттағы (қолданыстағы) тауарлармен (өнімдермен) қамтамасыз ету;</w:t>
      </w:r>
    </w:p>
    <w:p w:rsidR="00F84B59" w:rsidRDefault="00891E5A">
      <w:pPr>
        <w:spacing w:after="0"/>
        <w:jc w:val="both"/>
      </w:pPr>
      <w:r>
        <w:rPr>
          <w:color w:val="000000"/>
          <w:sz w:val="28"/>
        </w:rPr>
        <w:t>      709-16) мемлекеттік қорғаныстық тапсырыс шеңберінде сатып алынатын әскери мақсаттағы тауарларды (өнімдерді), қосарланған мақсаттағы (қолданыстағы) тауарларды (өнімдерді), әскери мақсаттағы жұмыстар мен әскери мақсаттағы көрсетілетін қызметтерді мемлекеттік қорғаныстық тапсырысты алушының мемлекеттік мекемелеріне бөлу және олардың тактикалық-техникалық тапсырмаға (техникалық өзіндік ерекшелікке, тактикалық-техникалық сипаттамаларға) сәйкестігін қамтамасыз ету;</w:t>
      </w:r>
    </w:p>
    <w:p w:rsidR="00F84B59" w:rsidRDefault="00891E5A">
      <w:pPr>
        <w:spacing w:after="0"/>
        <w:jc w:val="both"/>
      </w:pPr>
      <w:r>
        <w:rPr>
          <w:color w:val="000000"/>
          <w:sz w:val="28"/>
        </w:rPr>
        <w:t>      709-17) қорғаныстық-өнеркәсіптік әлеуетті дамыту жөніндегі іс-шараларды ұйымдастыру және жүргізу;</w:t>
      </w:r>
    </w:p>
    <w:p w:rsidR="00F84B59" w:rsidRDefault="00891E5A">
      <w:pPr>
        <w:spacing w:after="0"/>
        <w:jc w:val="both"/>
      </w:pPr>
      <w:r>
        <w:rPr>
          <w:color w:val="000000"/>
          <w:sz w:val="28"/>
        </w:rPr>
        <w:t>      709-18) қорғаныстық-өнеркәсіптік кешен ұйымдарына мемлекеттік қолдау шараларын беру шешімдерін қабылдау және тәртібін айқындау;</w:t>
      </w:r>
    </w:p>
    <w:p w:rsidR="00F84B59" w:rsidRDefault="00891E5A">
      <w:pPr>
        <w:spacing w:after="0"/>
        <w:jc w:val="both"/>
      </w:pPr>
      <w:r>
        <w:rPr>
          <w:color w:val="000000"/>
          <w:sz w:val="28"/>
        </w:rPr>
        <w:t>      709-19) мемлекеттік білім беру тапсырысына қосу үшін қорғаныстық-өнеркәсіптік кешен ұйымдары жүргізетін білікті кадр ресурстарына ағымдағы және перспективалы қажеттіліктер мониторингін ескере отырып, қорғаныстық-</w:t>
      </w:r>
      <w:r>
        <w:rPr>
          <w:color w:val="000000"/>
          <w:sz w:val="28"/>
        </w:rPr>
        <w:lastRenderedPageBreak/>
        <w:t>өнеркәсіптік кешен үшін мамандар даярлау талап етілетін мамандықтардың тізбесін айқындау жөніндегі ұсыныстарды қалыптастыру;</w:t>
      </w:r>
    </w:p>
    <w:p w:rsidR="00F84B59" w:rsidRDefault="00891E5A">
      <w:pPr>
        <w:spacing w:after="0"/>
        <w:jc w:val="both"/>
      </w:pPr>
      <w:r>
        <w:rPr>
          <w:color w:val="000000"/>
          <w:sz w:val="28"/>
        </w:rPr>
        <w:t>      709-20) мемлекеттік авиацияның авиациялық техникасына техникалық қызмет көрсету және оны жөндеу жөніндегі ұйымдарды сертификаттау және оларға сертификат беру қағидаларын әзірлеу және бекіту;</w:t>
      </w:r>
    </w:p>
    <w:p w:rsidR="00F84B59" w:rsidRDefault="00891E5A">
      <w:pPr>
        <w:spacing w:after="0"/>
        <w:jc w:val="both"/>
      </w:pPr>
      <w:r>
        <w:rPr>
          <w:color w:val="000000"/>
          <w:sz w:val="28"/>
        </w:rPr>
        <w:t>      709-21) мемлекеттік авиацияның авиациялық техникасына техникалық қызмет көрсету және оны жөндеу жөніндегі ұйымдарға қойылатын сертификаттау талаптарын әзірлеу және бекіту;</w:t>
      </w:r>
    </w:p>
    <w:p w:rsidR="00F84B59" w:rsidRDefault="00891E5A">
      <w:pPr>
        <w:spacing w:after="0"/>
        <w:jc w:val="both"/>
      </w:pPr>
      <w:r>
        <w:rPr>
          <w:color w:val="000000"/>
          <w:sz w:val="28"/>
        </w:rPr>
        <w:t>      709-22) қару-жарақ пен әскери техниканың айналымы қағидаларын әзірлеу;</w:t>
      </w:r>
    </w:p>
    <w:p w:rsidR="00F84B59" w:rsidRDefault="00891E5A">
      <w:pPr>
        <w:spacing w:after="0"/>
        <w:jc w:val="both"/>
      </w:pPr>
      <w:r>
        <w:rPr>
          <w:color w:val="000000"/>
          <w:sz w:val="28"/>
        </w:rPr>
        <w:t>      709-23) қару-жарақ пен әскери техниканы пайдалануға құқығы бар субъектілердің тізбесін әзірлеу;</w:t>
      </w:r>
    </w:p>
    <w:p w:rsidR="00F84B59" w:rsidRDefault="00891E5A">
      <w:pPr>
        <w:spacing w:after="0"/>
        <w:jc w:val="both"/>
      </w:pPr>
      <w:r>
        <w:rPr>
          <w:color w:val="000000"/>
          <w:sz w:val="28"/>
        </w:rPr>
        <w:t>      709-24) қару-жарақ пен әскери техниканың айналымына мемлекеттік бақылауды жүзеге асыру;</w:t>
      </w:r>
    </w:p>
    <w:p w:rsidR="00F84B59" w:rsidRDefault="00891E5A">
      <w:pPr>
        <w:spacing w:after="0"/>
        <w:jc w:val="both"/>
      </w:pPr>
      <w:r>
        <w:rPr>
          <w:color w:val="000000"/>
          <w:sz w:val="28"/>
        </w:rPr>
        <w:t>      709-25) пайдаланылмайтын мүлікті беру, өткізу, құртып жіберу, кәдеге жарату, көму арқылы жою және қайта өңдеу, сондай-ақ пайдаланылмайтын қорғаныс объектілерін мүліктік жалдауға (жалға) беру қағидаларын әзірлеу;</w:t>
      </w:r>
    </w:p>
    <w:p w:rsidR="00F84B59" w:rsidRDefault="00891E5A">
      <w:pPr>
        <w:spacing w:after="0"/>
        <w:jc w:val="both"/>
      </w:pPr>
      <w:r>
        <w:rPr>
          <w:color w:val="000000"/>
          <w:sz w:val="28"/>
        </w:rPr>
        <w:t>      709-26) Қазақстан Республикасының Үкіметі айқындайтын тәртіппен пайдаланылмайтын мүлікке билік ету және пайдаланылмайтын мүлікті беру, өткізу және құртып жіберу, кәдеге жарату, көму арқылы жою және қайта өңдеу және пайдаланылмайтын мүлікті жауапкершілігі шектеулі серіктестіктердің жарғылық капиталына мүліктік салым ретінде не акционерлік қоғамдардың акцияларын сатып алу төлеміне беру туралы шешімдер қабылдау;</w:t>
      </w:r>
    </w:p>
    <w:p w:rsidR="00F84B59" w:rsidRDefault="00891E5A">
      <w:pPr>
        <w:spacing w:after="0"/>
        <w:jc w:val="both"/>
      </w:pPr>
      <w:r>
        <w:rPr>
          <w:color w:val="000000"/>
          <w:sz w:val="28"/>
        </w:rPr>
        <w:t>      709-27) мемлекеттік қорғаныстық тапсырыстың орындалуын бақылауды жүзеге асыру;</w:t>
      </w:r>
    </w:p>
    <w:p w:rsidR="00F84B59" w:rsidRDefault="00891E5A">
      <w:pPr>
        <w:spacing w:after="0"/>
        <w:jc w:val="both"/>
      </w:pPr>
      <w:bookmarkStart w:id="674" w:name="z774"/>
      <w:r>
        <w:rPr>
          <w:color w:val="000000"/>
          <w:sz w:val="28"/>
        </w:rPr>
        <w:t>      710) Қазақстан Республикасының заңдарында, Қазақстан Республикасы Президентінің және Қазақстан Республикасы Үкіметінің актілерінде көзделген өзге де өкілеттіктерді жүзеге асыру;</w:t>
      </w:r>
    </w:p>
    <w:p w:rsidR="00F84B59" w:rsidRDefault="00891E5A">
      <w:pPr>
        <w:spacing w:after="0"/>
        <w:jc w:val="both"/>
      </w:pPr>
      <w:bookmarkStart w:id="675" w:name="z775"/>
      <w:bookmarkEnd w:id="674"/>
      <w:r>
        <w:rPr>
          <w:color w:val="000000"/>
          <w:sz w:val="28"/>
        </w:rPr>
        <w:t>      ведомстволардың функциялары:</w:t>
      </w:r>
    </w:p>
    <w:p w:rsidR="00F84B59" w:rsidRDefault="00891E5A">
      <w:pPr>
        <w:spacing w:after="0"/>
        <w:jc w:val="both"/>
      </w:pPr>
      <w:bookmarkStart w:id="676" w:name="z776"/>
      <w:bookmarkEnd w:id="675"/>
      <w:r>
        <w:rPr>
          <w:color w:val="000000"/>
          <w:sz w:val="28"/>
        </w:rPr>
        <w:t>      1) ведомствоның құзыреті шегінде реттеу, іске асыру және бақылау-қадағалау функцияларын жүзеге асыру және Министрліктің стратегиялық функцияларын орындауға қатысу;</w:t>
      </w:r>
    </w:p>
    <w:p w:rsidR="00F84B59" w:rsidRDefault="00891E5A">
      <w:pPr>
        <w:spacing w:after="0"/>
        <w:jc w:val="both"/>
      </w:pPr>
      <w:bookmarkStart w:id="677" w:name="z777"/>
      <w:bookmarkEnd w:id="676"/>
      <w:r>
        <w:rPr>
          <w:color w:val="000000"/>
          <w:sz w:val="28"/>
        </w:rPr>
        <w:t>      2) адам мен азаматтың құқықтары мен бостандықтарын қозғайтын нормативтік құқықтық актілерді қоспағанда, ведомствоның құзыретіне кіретін мәселелер бойынша және Министрдің бұйрықтарында оларды бекіту бойынша тікелей құзыреті болған кезде нормативтік құқықтық актілерді бекіту;</w:t>
      </w:r>
    </w:p>
    <w:p w:rsidR="00F84B59" w:rsidRDefault="00891E5A">
      <w:pPr>
        <w:spacing w:after="0"/>
        <w:jc w:val="both"/>
      </w:pPr>
      <w:bookmarkStart w:id="678" w:name="z778"/>
      <w:bookmarkEnd w:id="677"/>
      <w:r>
        <w:rPr>
          <w:color w:val="000000"/>
          <w:sz w:val="28"/>
        </w:rPr>
        <w:t>      3) өз құзыретi шегiнде халықаралық ынтымақтастықты жүзеге асыру;</w:t>
      </w:r>
    </w:p>
    <w:p w:rsidR="00F84B59" w:rsidRDefault="00891E5A">
      <w:pPr>
        <w:spacing w:after="0"/>
        <w:jc w:val="both"/>
      </w:pPr>
      <w:bookmarkStart w:id="679" w:name="z779"/>
      <w:bookmarkEnd w:id="678"/>
      <w:r>
        <w:rPr>
          <w:color w:val="000000"/>
          <w:sz w:val="28"/>
        </w:rPr>
        <w:lastRenderedPageBreak/>
        <w:t>      4) шет мемлекеттердің авиациялық биліктерімен және мамандандырылған халықаралық ұйымдармен, оның ішінде ынтымақтастық, азаматтық авиацияға қатысты ақпарат және тәжірибе алмасу туралы екіжақты келісімдер жасасу арқылы халықаралық ынтымақтастықты, сондай-ақ халықаралық азаматтық авиация ұйымдарында Қазақстан Республикасының атынан өкілдік етуді жүзеге асыру;</w:t>
      </w:r>
    </w:p>
    <w:p w:rsidR="00F84B59" w:rsidRDefault="00891E5A">
      <w:pPr>
        <w:spacing w:after="0"/>
        <w:jc w:val="both"/>
      </w:pPr>
      <w:bookmarkStart w:id="680" w:name="z780"/>
      <w:bookmarkEnd w:id="679"/>
      <w:r>
        <w:rPr>
          <w:color w:val="000000"/>
          <w:sz w:val="28"/>
        </w:rPr>
        <w:t>      5) Қазақстан Республикасының жұмылдыру дайындығы және жұмылдыру саласындағы заңдары мен өзге де нормативтiк құқықтық актiлерiнiң сақталуын қамтамасыз ету;</w:t>
      </w:r>
    </w:p>
    <w:p w:rsidR="00F84B59" w:rsidRDefault="00891E5A">
      <w:pPr>
        <w:spacing w:after="0"/>
        <w:jc w:val="both"/>
      </w:pPr>
      <w:bookmarkStart w:id="681" w:name="z781"/>
      <w:bookmarkEnd w:id="680"/>
      <w:r>
        <w:rPr>
          <w:color w:val="000000"/>
          <w:sz w:val="28"/>
        </w:rPr>
        <w:t>      6) өз құзыреті шегінде ұлттық қауiпсiздiктi қамтамасыз ету жөнiндегi іс-шараларды жоспарлау және өткiзу бойынша ведомстволық бағынысты ұйымдардың қызметiне басшылық ету;</w:t>
      </w:r>
    </w:p>
    <w:p w:rsidR="00F84B59" w:rsidRDefault="00891E5A">
      <w:pPr>
        <w:spacing w:after="0"/>
        <w:jc w:val="both"/>
      </w:pPr>
      <w:bookmarkStart w:id="682" w:name="z782"/>
      <w:bookmarkEnd w:id="681"/>
      <w:r>
        <w:rPr>
          <w:color w:val="000000"/>
          <w:sz w:val="28"/>
        </w:rPr>
        <w:t>      7) ұлттық қауiпсiздiк саласындағы заңдар мен өзге де нормативтiк құқықтық актiлердiң сақталуын қамтамасыз ету;</w:t>
      </w:r>
    </w:p>
    <w:p w:rsidR="00F84B59" w:rsidRDefault="00891E5A">
      <w:pPr>
        <w:spacing w:after="0"/>
        <w:jc w:val="both"/>
      </w:pPr>
      <w:bookmarkStart w:id="683" w:name="z783"/>
      <w:bookmarkEnd w:id="682"/>
      <w:r>
        <w:rPr>
          <w:color w:val="000000"/>
          <w:sz w:val="28"/>
        </w:rPr>
        <w:t>      8) өз құзыретi шегiнде техникалық регламенттер әзірлеу бойынша жұмысты ұйымдастыру;</w:t>
      </w:r>
    </w:p>
    <w:p w:rsidR="00F84B59" w:rsidRDefault="00891E5A">
      <w:pPr>
        <w:spacing w:after="0"/>
        <w:jc w:val="both"/>
      </w:pPr>
      <w:bookmarkStart w:id="684" w:name="z784"/>
      <w:bookmarkEnd w:id="683"/>
      <w:r>
        <w:rPr>
          <w:color w:val="000000"/>
          <w:sz w:val="28"/>
        </w:rPr>
        <w:t>      9) ойын бизнесі саласындағы лицензияланатын қызмет түрлеріне қойылатын біліктілік талаптары мен құжаттар тізбесін қоспағанда, біліктілік талаптары мен оларға сәйкестікті растайтын құжаттар тізбесін бекіту туралы нормативтік құқықтық актілерді әзірлеу, рұқсаттар және хабарламалар саласындағы уәкілетті органмен келісу;</w:t>
      </w:r>
    </w:p>
    <w:p w:rsidR="00F84B59" w:rsidRDefault="00891E5A">
      <w:pPr>
        <w:spacing w:after="0"/>
        <w:jc w:val="both"/>
      </w:pPr>
      <w:bookmarkStart w:id="685" w:name="z785"/>
      <w:bookmarkEnd w:id="684"/>
      <w:r>
        <w:rPr>
          <w:color w:val="000000"/>
          <w:sz w:val="28"/>
        </w:rPr>
        <w:t>      10) кәсіпкерлік жөніндегі уәкілетті орган айқындайтын тәртіппен Қазақстан Республикасы Кәсіпкерлік кодексінің 82-бабының 3-тармағында көзделген әзірленетін құжаттардың жобаларына қатысты реттеушілік әсерді талдау;</w:t>
      </w:r>
    </w:p>
    <w:p w:rsidR="00F84B59" w:rsidRDefault="00891E5A">
      <w:pPr>
        <w:spacing w:after="0"/>
        <w:jc w:val="both"/>
      </w:pPr>
      <w:bookmarkStart w:id="686" w:name="z786"/>
      <w:bookmarkEnd w:id="685"/>
      <w:r>
        <w:rPr>
          <w:color w:val="000000"/>
          <w:sz w:val="28"/>
        </w:rPr>
        <w:t>      11) жүргізілген реттеушілік әсерді талдаудың нәтижесін Министрліктің ресми интернет-ресурсында орналастыру;</w:t>
      </w:r>
    </w:p>
    <w:p w:rsidR="00F84B59" w:rsidRDefault="00891E5A">
      <w:pPr>
        <w:spacing w:after="0"/>
        <w:jc w:val="both"/>
      </w:pPr>
      <w:bookmarkStart w:id="687" w:name="z787"/>
      <w:bookmarkEnd w:id="686"/>
      <w:r>
        <w:rPr>
          <w:color w:val="000000"/>
          <w:sz w:val="28"/>
        </w:rPr>
        <w:t xml:space="preserve">       12) Қазақстан Республикасы Кәсіпкерлік кодексінің 132-бабының 2-тармағына сәйкес тексерілетін субъектілер қызметінің Қазақстан Республикасының заңнамасында белгіленген талаптарға сәйкестігін бақылауды және тексеруді жүзеге асыру;</w:t>
      </w:r>
    </w:p>
    <w:p w:rsidR="00F84B59" w:rsidRDefault="00891E5A">
      <w:pPr>
        <w:spacing w:after="0"/>
        <w:jc w:val="both"/>
      </w:pPr>
      <w:bookmarkStart w:id="688" w:name="z788"/>
      <w:bookmarkEnd w:id="687"/>
      <w:r>
        <w:rPr>
          <w:color w:val="000000"/>
          <w:sz w:val="28"/>
        </w:rPr>
        <w:t>      13) тиісті салада мемлекеттік бақылау және қадағалау саласындағы мемлекеттік саясатты іске асыру;</w:t>
      </w:r>
    </w:p>
    <w:p w:rsidR="00F84B59" w:rsidRDefault="00891E5A">
      <w:pPr>
        <w:spacing w:after="0"/>
        <w:jc w:val="both"/>
      </w:pPr>
      <w:bookmarkStart w:id="689" w:name="z789"/>
      <w:bookmarkEnd w:id="688"/>
      <w:r>
        <w:rPr>
          <w:color w:val="000000"/>
          <w:sz w:val="28"/>
        </w:rPr>
        <w:t xml:space="preserve">       14) өз құзыреті шегінде Қазақстан Республикасы Кәсіпкерлік кодексінің 141-бабының 2 және 3-тармақтарында, 143-бабының 1-тармағында көзделген нормативтік құқықтық актілерді, сондай-ақ тексерулер жүргізудің жартыжылдық кестелерін әзірлеу;</w:t>
      </w:r>
    </w:p>
    <w:p w:rsidR="00F84B59" w:rsidRDefault="00891E5A">
      <w:pPr>
        <w:spacing w:after="0"/>
        <w:jc w:val="both"/>
      </w:pPr>
      <w:bookmarkStart w:id="690" w:name="z790"/>
      <w:bookmarkEnd w:id="689"/>
      <w:r>
        <w:rPr>
          <w:color w:val="000000"/>
          <w:sz w:val="28"/>
        </w:rPr>
        <w:lastRenderedPageBreak/>
        <w:t>      15) Қазақстан Республикасының заңдарына сәйкес мемлекеттік бақылауды және қадағалауды жүргізу;</w:t>
      </w:r>
    </w:p>
    <w:p w:rsidR="00F84B59" w:rsidRDefault="00891E5A">
      <w:pPr>
        <w:spacing w:after="0"/>
        <w:jc w:val="both"/>
      </w:pPr>
      <w:bookmarkStart w:id="691" w:name="z791"/>
      <w:bookmarkEnd w:id="690"/>
      <w:r>
        <w:rPr>
          <w:color w:val="000000"/>
          <w:sz w:val="28"/>
        </w:rPr>
        <w:t>      16) мемлекеттік бақылау және қадағалау тиімділігінің мониторингін жүргізу;</w:t>
      </w:r>
    </w:p>
    <w:p w:rsidR="00F84B59" w:rsidRDefault="00891E5A">
      <w:pPr>
        <w:spacing w:after="0"/>
        <w:jc w:val="both"/>
      </w:pPr>
      <w:bookmarkStart w:id="692" w:name="z792"/>
      <w:bookmarkEnd w:id="691"/>
      <w:r>
        <w:rPr>
          <w:color w:val="000000"/>
          <w:sz w:val="28"/>
        </w:rPr>
        <w:t>      17) мемлекеттік бақылау және қадағалау жүргізуді жетілдіру жөнінде ұсыныстар енгізу;</w:t>
      </w:r>
    </w:p>
    <w:p w:rsidR="00F84B59" w:rsidRDefault="00891E5A">
      <w:pPr>
        <w:spacing w:after="0"/>
        <w:jc w:val="both"/>
      </w:pPr>
      <w:bookmarkStart w:id="693" w:name="z793"/>
      <w:bookmarkEnd w:id="692"/>
      <w:r>
        <w:rPr>
          <w:color w:val="000000"/>
          <w:sz w:val="28"/>
        </w:rPr>
        <w:t>      18) бекітілген тексеру парақтарының нысандарын, тәуекел дәрежесін бағалау өлшемшарттарын, ведомстволық есептіліктің жиынтық деректерін Министрліктің интернет-ресурсында орналастыру;</w:t>
      </w:r>
    </w:p>
    <w:p w:rsidR="00F84B59" w:rsidRDefault="00891E5A">
      <w:pPr>
        <w:spacing w:after="0"/>
        <w:jc w:val="both"/>
      </w:pPr>
      <w:bookmarkStart w:id="694" w:name="z794"/>
      <w:bookmarkEnd w:id="693"/>
      <w:r>
        <w:rPr>
          <w:color w:val="000000"/>
          <w:sz w:val="28"/>
        </w:rPr>
        <w:t>      19) тексеру жүргiзудiң мерзiмдерi мен нысанасын көрсете отырып, тәуекел дәрежесін бағалау негізінде тексерулер жүргізудің ерекше тәртібі бойынша тексеру, ішінара тексеру жүргiзудiң басталатыны туралы тексерудің өзі басталғанға дейiн кемiнде күнтiзбелiк отыз күн бұрын тексерiлетiн субъектiге жазбаша түрде хабарлау;</w:t>
      </w:r>
    </w:p>
    <w:p w:rsidR="00F84B59" w:rsidRDefault="00891E5A">
      <w:pPr>
        <w:spacing w:after="0"/>
        <w:jc w:val="both"/>
      </w:pPr>
      <w:bookmarkStart w:id="695" w:name="z795"/>
      <w:bookmarkEnd w:id="694"/>
      <w:r>
        <w:rPr>
          <w:color w:val="000000"/>
          <w:sz w:val="28"/>
        </w:rPr>
        <w:t xml:space="preserve">       20) Қазақстан Республикасы Кәсіпкерлік кодексінің 144-бабы 3-тармағының 2), 7), 9) және 10) тармақшаларында, 6 және 7-тармақтарында көзделген жағдайларды қоспағанда, тексеру жүргiзу нысанасын көрсете отырып, тексерiлетiн субъектiге жоспардан тыс тексеру жүргiзудiң басталатыны туралы тексерудің өзі басталғанға дейiн кемiнде бiр тәулiк бұрын хабарлау;</w:t>
      </w:r>
    </w:p>
    <w:p w:rsidR="00F84B59" w:rsidRDefault="00891E5A">
      <w:pPr>
        <w:spacing w:after="0"/>
        <w:jc w:val="both"/>
      </w:pPr>
      <w:bookmarkStart w:id="696" w:name="z796"/>
      <w:bookmarkEnd w:id="695"/>
      <w:r>
        <w:rPr>
          <w:color w:val="000000"/>
          <w:sz w:val="28"/>
        </w:rPr>
        <w:t>      21) тексеруді тағайындау туралы актіні ресімдеу және оны құқықтық статистика және арнайы есепке алу жөніндегі уәкілетті органда тіркеу;</w:t>
      </w:r>
    </w:p>
    <w:p w:rsidR="00F84B59" w:rsidRDefault="00891E5A">
      <w:pPr>
        <w:spacing w:after="0"/>
        <w:jc w:val="both"/>
      </w:pPr>
      <w:bookmarkStart w:id="697" w:name="z797"/>
      <w:bookmarkEnd w:id="696"/>
      <w:r>
        <w:rPr>
          <w:color w:val="000000"/>
          <w:sz w:val="28"/>
        </w:rPr>
        <w:t>      22) тексеру мерзiмдерi ұзартылған жағдайда құқықтық статистика және арнайы есепке алу жөнiндегi уәкiлеттi органда тiркей отырып, тексерудi ұзарту туралы қосымша актіні ресiмдеу;</w:t>
      </w:r>
    </w:p>
    <w:p w:rsidR="00F84B59" w:rsidRDefault="00891E5A">
      <w:pPr>
        <w:spacing w:after="0"/>
        <w:jc w:val="both"/>
      </w:pPr>
      <w:bookmarkStart w:id="698" w:name="z798"/>
      <w:bookmarkEnd w:id="697"/>
      <w:r>
        <w:rPr>
          <w:color w:val="000000"/>
          <w:sz w:val="28"/>
        </w:rPr>
        <w:t>      23) екінші санаттағы рұқсатты алуға арналған өтініштердің нысандарын, екінші санаттағы рұқсаттардың нысандарын әзірлеу;</w:t>
      </w:r>
    </w:p>
    <w:p w:rsidR="00F84B59" w:rsidRDefault="00891E5A">
      <w:pPr>
        <w:spacing w:after="0"/>
        <w:jc w:val="both"/>
      </w:pPr>
      <w:bookmarkStart w:id="699" w:name="z799"/>
      <w:bookmarkEnd w:id="698"/>
      <w:r>
        <w:rPr>
          <w:color w:val="000000"/>
          <w:sz w:val="28"/>
        </w:rPr>
        <w:t>      24) Қазақстан Республикасының Кәсіпкерлік кодексіне және Қазақстан Республикасының рұқсаттар және хабарламалар туралы заңнамасына сәйкес лицензиялануға жататын қызметтiң немесе іс-қимылдың жекелеген түрлерiн лицензиялауды жүзеге асыру;</w:t>
      </w:r>
    </w:p>
    <w:p w:rsidR="00F84B59" w:rsidRDefault="00891E5A">
      <w:pPr>
        <w:spacing w:after="0"/>
        <w:jc w:val="both"/>
      </w:pPr>
      <w:bookmarkStart w:id="700" w:name="z800"/>
      <w:bookmarkEnd w:id="699"/>
      <w:r>
        <w:rPr>
          <w:color w:val="000000"/>
          <w:sz w:val="28"/>
        </w:rPr>
        <w:t>      25) Қазақстан Республикасының Кәсіпкерлік кодексіне сәйкес тексеру парақтарын, тәуекел дәрежесін бағалау өлшемшарттарын, тексеру жүргізудің жартыжылдық кестелерін әзірлеу;</w:t>
      </w:r>
    </w:p>
    <w:p w:rsidR="00F84B59" w:rsidRDefault="00891E5A">
      <w:pPr>
        <w:spacing w:after="0"/>
        <w:jc w:val="both"/>
      </w:pPr>
      <w:bookmarkStart w:id="701" w:name="z801"/>
      <w:bookmarkEnd w:id="700"/>
      <w:r>
        <w:rPr>
          <w:color w:val="000000"/>
          <w:sz w:val="28"/>
        </w:rPr>
        <w:t xml:space="preserve">       26) мемлекеттік бақылау және қадағалау жүзеге асырылатын кәсіпкерлік субъектілері қызметінің салаларын Қазақстан Республикасы Кәсіпкерлік кодексінің 141-бабының 3, 5 және 6-тармақтарында көрсетілген топтарға жатқызу, сондай-ақ тексерілетін субъектілерді (объектілерді) тәуекел дәрежесі </w:t>
      </w:r>
      <w:r>
        <w:rPr>
          <w:color w:val="000000"/>
          <w:sz w:val="28"/>
        </w:rPr>
        <w:lastRenderedPageBreak/>
        <w:t>жоғарыға жатқызылғандарға және тәуекел дәрежесі жоғарыға жатқызылмағандарға бөлу;</w:t>
      </w:r>
    </w:p>
    <w:p w:rsidR="00F84B59" w:rsidRDefault="00891E5A">
      <w:pPr>
        <w:spacing w:after="0"/>
        <w:jc w:val="both"/>
      </w:pPr>
      <w:bookmarkStart w:id="702" w:name="z802"/>
      <w:bookmarkEnd w:id="701"/>
      <w:r>
        <w:rPr>
          <w:color w:val="000000"/>
          <w:sz w:val="28"/>
        </w:rPr>
        <w:t>      27) Қазақстан Республикасы Үкіметінің шешімі бойынша мемлекеттік акциялар пакетіне (жарғылық капиталдағы қатысу үлесі) иелік ету және пайдалану құқығын, сондай-ақ республикалық мемлекеттік кәсіпорындар мен мемлекеттік мекемелерге қатысты мемлекеттік басқарудың тиісті саласына (аясына) басшылық ету жөніндегі уәкілетті органның функцияларын жүзеге асыру;</w:t>
      </w:r>
    </w:p>
    <w:p w:rsidR="00F84B59" w:rsidRDefault="00891E5A">
      <w:pPr>
        <w:spacing w:after="0"/>
        <w:jc w:val="both"/>
      </w:pPr>
      <w:bookmarkStart w:id="703" w:name="z803"/>
      <w:bookmarkEnd w:id="702"/>
      <w:r>
        <w:rPr>
          <w:color w:val="000000"/>
          <w:sz w:val="28"/>
        </w:rPr>
        <w:t>      28) өз құзыреті шегінде нормативтік құқықтық актілерді әзірлеу, келісу және бекіту;</w:t>
      </w:r>
    </w:p>
    <w:p w:rsidR="00F84B59" w:rsidRDefault="00891E5A">
      <w:pPr>
        <w:spacing w:after="0"/>
        <w:jc w:val="both"/>
      </w:pPr>
      <w:bookmarkStart w:id="704" w:name="z804"/>
      <w:bookmarkEnd w:id="703"/>
      <w:r>
        <w:rPr>
          <w:color w:val="000000"/>
          <w:sz w:val="28"/>
        </w:rPr>
        <w:t>      29) Қазақстан Республикасының атынан жасалатын Қазақстан Республикасының халықаралық шарттары бойынша міндеттемелердің орындалуын қамтамасыз ету;</w:t>
      </w:r>
    </w:p>
    <w:p w:rsidR="00F84B59" w:rsidRDefault="00891E5A">
      <w:pPr>
        <w:spacing w:after="0"/>
        <w:jc w:val="both"/>
      </w:pPr>
      <w:bookmarkStart w:id="705" w:name="z805"/>
      <w:bookmarkEnd w:id="704"/>
      <w:r>
        <w:rPr>
          <w:color w:val="000000"/>
          <w:sz w:val="28"/>
        </w:rPr>
        <w:t>      30) мемлекеттік көрсетілетін қызметтер стандарттары мен регламенттерін әзірлеу;</w:t>
      </w:r>
    </w:p>
    <w:p w:rsidR="00F84B59" w:rsidRDefault="00891E5A">
      <w:pPr>
        <w:spacing w:after="0"/>
        <w:jc w:val="both"/>
      </w:pPr>
      <w:bookmarkStart w:id="706" w:name="z806"/>
      <w:bookmarkEnd w:id="705"/>
      <w:r>
        <w:rPr>
          <w:color w:val="000000"/>
          <w:sz w:val="28"/>
        </w:rPr>
        <w:t>      31) соттарға Қазақстан Республикасының заңнамасына сәйкес талап-арыздар беру;</w:t>
      </w:r>
    </w:p>
    <w:p w:rsidR="00F84B59" w:rsidRDefault="00891E5A">
      <w:pPr>
        <w:spacing w:after="0"/>
        <w:jc w:val="both"/>
      </w:pPr>
      <w:bookmarkStart w:id="707" w:name="z807"/>
      <w:bookmarkEnd w:id="706"/>
      <w:r>
        <w:rPr>
          <w:color w:val="000000"/>
          <w:sz w:val="28"/>
        </w:rPr>
        <w:t>      32) белгiленген құзыреті шегiнде Қазақстан Республикасының аумағынан тыс өнiмдердiң экспортын, қайта экспортын, импортын, қайта импортын, транзитiн және қайта өңделуiн бақылауды жүзеге асыру;</w:t>
      </w:r>
    </w:p>
    <w:p w:rsidR="00F84B59" w:rsidRDefault="00891E5A">
      <w:pPr>
        <w:spacing w:after="0"/>
        <w:jc w:val="both"/>
      </w:pPr>
      <w:bookmarkStart w:id="708" w:name="z808"/>
      <w:bookmarkEnd w:id="707"/>
      <w:r>
        <w:rPr>
          <w:color w:val="000000"/>
          <w:sz w:val="28"/>
        </w:rPr>
        <w:t>      33) құрамында бағалы металдар бар түсті металдар кендерін, концентраттары мен күлдерін, түсті металдар өндірісінің жартылай өнімдерін қоспағанда, бағалы металдарды және құрамында бағалы металдар бар шикізат тауарларын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кезінде мемлекеттік бақылауды жүзеге асыру;</w:t>
      </w:r>
    </w:p>
    <w:p w:rsidR="00F84B59" w:rsidRDefault="00891E5A">
      <w:pPr>
        <w:spacing w:after="0"/>
        <w:jc w:val="both"/>
      </w:pPr>
      <w:bookmarkStart w:id="709" w:name="z809"/>
      <w:bookmarkEnd w:id="708"/>
      <w:r>
        <w:rPr>
          <w:color w:val="000000"/>
          <w:sz w:val="28"/>
        </w:rPr>
        <w:t>      34) асыл тастарды, зергерлік және басқа да бұйымдарды, бағалы металдардан жасалған монеталарды Еуразиялық экономикалық одаққа кiрмейтiн елдерден Қазақстан Республикасының аумағына әкелу және Қазақстан Республикасының аумағынан осы елдерге әкету кезінде мемлекеттік бақылауды жүзеге асыру;</w:t>
      </w:r>
    </w:p>
    <w:p w:rsidR="00F84B59" w:rsidRDefault="00891E5A">
      <w:pPr>
        <w:spacing w:after="0"/>
        <w:jc w:val="both"/>
      </w:pPr>
      <w:bookmarkStart w:id="710" w:name="z810"/>
      <w:bookmarkEnd w:id="709"/>
      <w:r>
        <w:rPr>
          <w:color w:val="000000"/>
          <w:sz w:val="28"/>
        </w:rPr>
        <w:t>      35) құрамында бағалы металдар бар түсті металдар кендерін, концентраттары мен күлдерін, түсті металдар өндірісінің жартылай өнімдерін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кезінде мемлекеттік бақылауды жүзеге асыру;</w:t>
      </w:r>
    </w:p>
    <w:p w:rsidR="00F84B59" w:rsidRDefault="00891E5A">
      <w:pPr>
        <w:spacing w:after="0"/>
        <w:jc w:val="both"/>
      </w:pPr>
      <w:bookmarkStart w:id="711" w:name="z811"/>
      <w:bookmarkEnd w:id="710"/>
      <w:r>
        <w:rPr>
          <w:color w:val="000000"/>
          <w:sz w:val="28"/>
        </w:rPr>
        <w:t>      36) зергерлік және басқа да бұйымдарды өткізу саласында мемлекеттік бақылауды жүзеге асыру;</w:t>
      </w:r>
    </w:p>
    <w:p w:rsidR="00F84B59" w:rsidRDefault="00891E5A">
      <w:pPr>
        <w:spacing w:after="0"/>
        <w:jc w:val="both"/>
      </w:pPr>
      <w:bookmarkStart w:id="712" w:name="z812"/>
      <w:bookmarkEnd w:id="711"/>
      <w:r>
        <w:rPr>
          <w:color w:val="000000"/>
          <w:sz w:val="28"/>
        </w:rPr>
        <w:lastRenderedPageBreak/>
        <w:t>      37) бағалы металдарды өндіру субъектілерінің тізбесін қалыптастыру қағидаларын әзірлеу;</w:t>
      </w:r>
    </w:p>
    <w:p w:rsidR="00F84B59" w:rsidRDefault="00891E5A">
      <w:pPr>
        <w:spacing w:after="0"/>
        <w:jc w:val="both"/>
      </w:pPr>
      <w:bookmarkStart w:id="713" w:name="z813"/>
      <w:bookmarkEnd w:id="712"/>
      <w:r>
        <w:rPr>
          <w:color w:val="000000"/>
          <w:sz w:val="28"/>
        </w:rPr>
        <w:t>      38) құрамында бағалы металдар бар түсті металдар кендерін, концентраттары мен күлдерін, түсті металдар өндірісінің жартылай өнімдерін Еуразиялық экономикалық одаққа кірмейтін елдерден Қазақстан Республикасының аумағына әкелу кезінде тауарларды қайта өңдеу шарттары туралы құжатты ресімдеу;</w:t>
      </w:r>
    </w:p>
    <w:p w:rsidR="00F84B59" w:rsidRDefault="00891E5A">
      <w:pPr>
        <w:spacing w:after="0"/>
        <w:jc w:val="both"/>
      </w:pPr>
      <w:bookmarkStart w:id="714" w:name="z814"/>
      <w:bookmarkEnd w:id="713"/>
      <w:r>
        <w:rPr>
          <w:color w:val="000000"/>
          <w:sz w:val="28"/>
        </w:rPr>
        <w:t>      39) құрамында бағалы металдар бар түсті металдар кендерін, концентраттары мен күлдерін, түсті металдар өндірісінің жартылай өнімдерін Еуразиялық экономикалық одаққа кірмейтін елдердің аумағына әкету кезінде экспортқа берілген лицензияны және Қазақстан Республикасында шикізат тауарларынан бағалы металдарды өнеркәсіптік алудың мүмкіндігі (мүмкін еместігі) және экономикалық тұрғыдан орындылығы (орынсыздығы) туралы қорытындыны ресімдеу;</w:t>
      </w:r>
    </w:p>
    <w:p w:rsidR="00F84B59" w:rsidRDefault="00891E5A">
      <w:pPr>
        <w:spacing w:after="0"/>
        <w:jc w:val="both"/>
      </w:pPr>
      <w:bookmarkStart w:id="715" w:name="z815"/>
      <w:bookmarkEnd w:id="714"/>
      <w:r>
        <w:rPr>
          <w:color w:val="000000"/>
          <w:sz w:val="28"/>
        </w:rPr>
        <w:t>      40) құрамында бағалы металдар бар түсті металдар кендерін, концентраттары мен күлдерін, түсті металдар өндірісінің жартылай өнімдерін Еуразиялық экономикалық одаққа кірмейтін елдердің аумағына әкету кезінде тауарларды қайта өңдеу шарттары туралы құжатты, Қазақстан Республикасының аумағында құрамында бағалы металдар бар шикізат тауарларын қайта өңдеудің экономикалық тұрғыдан орынсыздығы немесе мүмкін еместігі туралы қорытындыны ресімдеу;</w:t>
      </w:r>
    </w:p>
    <w:p w:rsidR="00F84B59" w:rsidRDefault="00891E5A">
      <w:pPr>
        <w:spacing w:after="0"/>
        <w:jc w:val="both"/>
      </w:pPr>
      <w:bookmarkStart w:id="716" w:name="z816"/>
      <w:bookmarkEnd w:id="715"/>
      <w:r>
        <w:rPr>
          <w:color w:val="000000"/>
          <w:sz w:val="28"/>
        </w:rPr>
        <w:t>      41) бағалы металдарды және құрамында бағалы металдар бар шикізат тауарларын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кезінде бағалы металдар құрамы туралы құжаттар келісімшарт талаптарына және нормативтік техникалық құжаттамаға сәйкес келмеген жағдайда, Қазақстан Республикасының Ұлттық Банкіне олардың сынамаларына (үлгілеріне) бақылау сынақтарын жүзеге асыруға өтінім жіберу;</w:t>
      </w:r>
    </w:p>
    <w:p w:rsidR="00F84B59" w:rsidRDefault="00891E5A">
      <w:pPr>
        <w:spacing w:after="0"/>
        <w:jc w:val="both"/>
      </w:pPr>
      <w:bookmarkStart w:id="717" w:name="z817"/>
      <w:bookmarkEnd w:id="716"/>
      <w:r>
        <w:rPr>
          <w:color w:val="000000"/>
          <w:sz w:val="28"/>
        </w:rPr>
        <w:t>      42) бағалы металдарды өндіру субъектілерінің тізбесіндегі бағалы металдарды өндіру субъектілерінен бас тартудың бар екендігін растау;</w:t>
      </w:r>
    </w:p>
    <w:p w:rsidR="00F84B59" w:rsidRDefault="00891E5A">
      <w:pPr>
        <w:spacing w:after="0"/>
        <w:jc w:val="both"/>
      </w:pPr>
      <w:bookmarkStart w:id="718" w:name="z818"/>
      <w:bookmarkEnd w:id="717"/>
      <w:r>
        <w:rPr>
          <w:color w:val="000000"/>
          <w:sz w:val="28"/>
        </w:rPr>
        <w:t>      43) бағалы металдарды және құрамында бағалы металдар бар шикiзат тауарларын Еуразиялық экономикалық одаққа кiрмейтiн елдерден Қазақстан Республикасының аумағына әкелу және Қазақстан Республикасының аумағынан осы елдерге әкету қағидаларын әзірлеу;</w:t>
      </w:r>
    </w:p>
    <w:p w:rsidR="00F84B59" w:rsidRDefault="00891E5A">
      <w:pPr>
        <w:spacing w:after="0"/>
        <w:jc w:val="both"/>
      </w:pPr>
      <w:bookmarkStart w:id="719" w:name="z819"/>
      <w:bookmarkEnd w:id="718"/>
      <w:r>
        <w:rPr>
          <w:color w:val="000000"/>
          <w:sz w:val="28"/>
        </w:rPr>
        <w:t>      44) асыл тастарды, зергерлік және басқа да бұйымдарды Еуразиялық экономикалық одаққа кірмейтін елдерден Қазақстан Республикасының аумағына әкелу және Қазақстан Республикасының аумағынан осы елдерге әкету қағидаларын әзірлеу;</w:t>
      </w:r>
    </w:p>
    <w:p w:rsidR="00F84B59" w:rsidRDefault="00891E5A">
      <w:pPr>
        <w:spacing w:after="0"/>
        <w:jc w:val="both"/>
      </w:pPr>
      <w:bookmarkStart w:id="720" w:name="z820"/>
      <w:bookmarkEnd w:id="719"/>
      <w:r>
        <w:rPr>
          <w:color w:val="000000"/>
          <w:sz w:val="28"/>
        </w:rPr>
        <w:lastRenderedPageBreak/>
        <w:t>      45) Кимберлий процесінің сертификаттау схемасын ескере отырып, өңделмеген табиғи алмасты Қазақстан Республикасының аумағына әкелу және Қазақстан Республикасының аумағынан әкету қағидаларын әзірлеу;</w:t>
      </w:r>
    </w:p>
    <w:p w:rsidR="00F84B59" w:rsidRDefault="00891E5A">
      <w:pPr>
        <w:spacing w:after="0"/>
        <w:jc w:val="both"/>
      </w:pPr>
      <w:bookmarkStart w:id="721" w:name="z821"/>
      <w:bookmarkEnd w:id="720"/>
      <w:r>
        <w:rPr>
          <w:color w:val="000000"/>
          <w:sz w:val="28"/>
        </w:rPr>
        <w:t>      46) асыл тастарға, бағалы металдардан және асыл тастардан жасалған зергерлік және басқа да бұйымдарға сараптама жүргізу қағидаларын әзірлеу;</w:t>
      </w:r>
    </w:p>
    <w:p w:rsidR="00F84B59" w:rsidRDefault="00891E5A">
      <w:pPr>
        <w:spacing w:after="0"/>
        <w:jc w:val="both"/>
      </w:pPr>
      <w:bookmarkStart w:id="722" w:name="z822"/>
      <w:bookmarkEnd w:id="721"/>
      <w:r>
        <w:rPr>
          <w:color w:val="000000"/>
          <w:sz w:val="28"/>
        </w:rPr>
        <w:t>      47) қайта өңдеу үшін Қазақстан Республикасының аумағына әкелу және Қазақстан Республикасының аумағынан әкету кезінде ұсынылған құжаттарда көрсетілген бағалы металдардан және құрамында бағалы металдар бар шикізат тауарларынан қайта өңдеу өнімдерінің шығу нормаларын растау;</w:t>
      </w:r>
    </w:p>
    <w:p w:rsidR="00F84B59" w:rsidRDefault="00891E5A">
      <w:pPr>
        <w:spacing w:after="0"/>
        <w:jc w:val="both"/>
      </w:pPr>
      <w:bookmarkStart w:id="723" w:name="z823"/>
      <w:bookmarkEnd w:id="722"/>
      <w:r>
        <w:rPr>
          <w:color w:val="000000"/>
          <w:sz w:val="28"/>
        </w:rPr>
        <w:t>      48) құрамында бағалы металдар бар шикізат тауарларындағы зиянды қоспалар мен бағалы металдар құрамының шекті мәнін айқындау қағидаларын әзірлеу;</w:t>
      </w:r>
    </w:p>
    <w:p w:rsidR="00F84B59" w:rsidRDefault="00891E5A">
      <w:pPr>
        <w:spacing w:after="0"/>
        <w:jc w:val="both"/>
      </w:pPr>
      <w:bookmarkStart w:id="724" w:name="z824"/>
      <w:bookmarkEnd w:id="723"/>
      <w:r>
        <w:rPr>
          <w:color w:val="000000"/>
          <w:sz w:val="28"/>
        </w:rPr>
        <w:t>      49) өнімді тиеп жіберу алдындағы кезеңде және (немесе) оның түпкілікті пайдаланылуын мемлекеттік бақылауды Қазақстан Республикасының Кәсіпкерлік кодексіне сәйкес тексеру және профилактикалық бақылау нысанында жүзеге асыру;</w:t>
      </w:r>
    </w:p>
    <w:p w:rsidR="00F84B59" w:rsidRDefault="00891E5A">
      <w:pPr>
        <w:spacing w:after="0"/>
        <w:jc w:val="both"/>
      </w:pPr>
      <w:bookmarkStart w:id="725" w:name="z825"/>
      <w:bookmarkEnd w:id="724"/>
      <w:r>
        <w:rPr>
          <w:color w:val="000000"/>
          <w:sz w:val="28"/>
        </w:rPr>
        <w:t>      50) кепiлдiк мiндеттемелерiн (түпкiлiктi пайдаланушының сертификаттарын) беру;</w:t>
      </w:r>
    </w:p>
    <w:p w:rsidR="00F84B59" w:rsidRDefault="00891E5A">
      <w:pPr>
        <w:spacing w:after="0"/>
        <w:jc w:val="both"/>
      </w:pPr>
      <w:bookmarkStart w:id="726" w:name="z826"/>
      <w:bookmarkEnd w:id="725"/>
      <w:r>
        <w:rPr>
          <w:color w:val="000000"/>
          <w:sz w:val="28"/>
        </w:rPr>
        <w:t>      51) өнiмдер транзитiне рұқсат беру;</w:t>
      </w:r>
    </w:p>
    <w:p w:rsidR="00F84B59" w:rsidRDefault="00891E5A">
      <w:pPr>
        <w:spacing w:after="0"/>
        <w:jc w:val="both"/>
      </w:pPr>
      <w:bookmarkStart w:id="727" w:name="z827"/>
      <w:bookmarkEnd w:id="726"/>
      <w:r>
        <w:rPr>
          <w:color w:val="000000"/>
          <w:sz w:val="28"/>
        </w:rPr>
        <w:t>      52) өтiнiм берушiлерге және мүдделi мемлекеттiк органдарға тауарларды, технологияларды, жұмыстарды, көрсетiлетiн қызметтердi, ақпаратты экспорттық бақылауға жататын өнiмдерге жатқызу туралы қорытындылар беру;</w:t>
      </w:r>
    </w:p>
    <w:p w:rsidR="00F84B59" w:rsidRDefault="00891E5A">
      <w:pPr>
        <w:spacing w:after="0"/>
        <w:jc w:val="both"/>
      </w:pPr>
      <w:bookmarkStart w:id="728" w:name="z828"/>
      <w:bookmarkEnd w:id="727"/>
      <w:r>
        <w:rPr>
          <w:color w:val="000000"/>
          <w:sz w:val="28"/>
        </w:rPr>
        <w:t>      53) өнiмдердi Қазақстан Республикасының аумағынан тыс қайта өңдеуге рұқсаттар беру;</w:t>
      </w:r>
    </w:p>
    <w:p w:rsidR="00F84B59" w:rsidRDefault="00891E5A">
      <w:pPr>
        <w:spacing w:after="0"/>
        <w:jc w:val="both"/>
      </w:pPr>
      <w:bookmarkStart w:id="729" w:name="z829"/>
      <w:bookmarkEnd w:id="728"/>
      <w:r>
        <w:rPr>
          <w:color w:val="000000"/>
          <w:sz w:val="28"/>
        </w:rPr>
        <w:t>      54) сыртқы экономикалық қызметке қатысушыларға (өтiнiм берушiлерге) "Экспорттық бақылау туралы" Қазақстан Республикасы Заңының 8-бабы қолданылмайтын өнiмдермен, зияткерлiк шығармашылық қызмет нәтижелерiмен сыртқы экономикалық мәмiлелердi жүзеге асыруға белгiленген тәртiппен лицензия беру;</w:t>
      </w:r>
    </w:p>
    <w:p w:rsidR="00F84B59" w:rsidRDefault="00891E5A">
      <w:pPr>
        <w:spacing w:after="0"/>
        <w:jc w:val="both"/>
      </w:pPr>
      <w:bookmarkStart w:id="730" w:name="z830"/>
      <w:bookmarkEnd w:id="729"/>
      <w:r>
        <w:rPr>
          <w:color w:val="000000"/>
          <w:sz w:val="28"/>
        </w:rPr>
        <w:t>      55) өнiмдердің қайта экспортына рұқсаттар беру;</w:t>
      </w:r>
    </w:p>
    <w:p w:rsidR="00F84B59" w:rsidRDefault="00891E5A">
      <w:pPr>
        <w:spacing w:after="0"/>
        <w:jc w:val="both"/>
      </w:pPr>
      <w:bookmarkStart w:id="731" w:name="z831"/>
      <w:bookmarkEnd w:id="730"/>
      <w:r>
        <w:rPr>
          <w:color w:val="000000"/>
          <w:sz w:val="28"/>
        </w:rPr>
        <w:t>      56) бiрлесiп бекiтiлген нысандар негiзiнде Қазақстан Республикасы Қаржы, Энергетика министрлiктерi тұрақты негiзде ұсынатын жер қойнауын пайдаланушылардың тауарларды, жұмыстарды және көрсетiлетiн қызметтердi сатып алуындағы жергiлiктi қамту бойынша жалпы ақпаратты жинақтауды және талдауды қамтамасыз ету;</w:t>
      </w:r>
    </w:p>
    <w:p w:rsidR="00F84B59" w:rsidRDefault="00891E5A">
      <w:pPr>
        <w:spacing w:after="0"/>
        <w:jc w:val="both"/>
      </w:pPr>
      <w:bookmarkStart w:id="732" w:name="z832"/>
      <w:bookmarkEnd w:id="731"/>
      <w:r>
        <w:rPr>
          <w:color w:val="000000"/>
          <w:sz w:val="28"/>
        </w:rPr>
        <w:t>      57) жергiлiктi қамту ұйымдарының тауарларды, жұмыстар мен көрсетілетін қызметтердi сатып алу кезiнде есептеудiң бiрыңғай әдiстемесiн әзірлеу;</w:t>
      </w:r>
    </w:p>
    <w:p w:rsidR="00F84B59" w:rsidRDefault="00891E5A">
      <w:pPr>
        <w:spacing w:after="0"/>
        <w:jc w:val="both"/>
      </w:pPr>
      <w:bookmarkStart w:id="733" w:name="z833"/>
      <w:bookmarkEnd w:id="732"/>
      <w:r>
        <w:rPr>
          <w:color w:val="000000"/>
          <w:sz w:val="28"/>
        </w:rPr>
        <w:lastRenderedPageBreak/>
        <w:t>      58) тауарлардың, жұмыстардың, көрсетілетін қызметтердің және оларды берушілердің дерекқорын қалыптастыру және жүргізу тәртібін әзірлеу;</w:t>
      </w:r>
    </w:p>
    <w:p w:rsidR="00F84B59" w:rsidRDefault="00891E5A">
      <w:pPr>
        <w:spacing w:after="0"/>
        <w:jc w:val="both"/>
      </w:pPr>
      <w:bookmarkStart w:id="734" w:name="z834"/>
      <w:bookmarkEnd w:id="733"/>
      <w:r>
        <w:rPr>
          <w:color w:val="000000"/>
          <w:sz w:val="28"/>
        </w:rPr>
        <w:t>      59) Қазақстан Республикасының Үкiметi бекiткен тiзбе бойынша ұйымдардың тауарларды, жұмыстарды және көрсетiлетiн қызметтердi сатып алуындағы жергiлiктi қамтудың мониторингiн және жүргiзiлген, жүргiзiлетiн және келесi жылға жоспарланатын тауарларды, жұмыстарды және көрсетiлетiн қызметтердi сатып алу туралы тиiстi ұйымдар ұсынатын ақпаратты талдауды жүзеге асыру;</w:t>
      </w:r>
    </w:p>
    <w:p w:rsidR="00F84B59" w:rsidRDefault="00891E5A">
      <w:pPr>
        <w:spacing w:after="0"/>
        <w:jc w:val="both"/>
      </w:pPr>
      <w:bookmarkStart w:id="735" w:name="z835"/>
      <w:bookmarkEnd w:id="734"/>
      <w:r>
        <w:rPr>
          <w:color w:val="000000"/>
          <w:sz w:val="28"/>
        </w:rPr>
        <w:t>      60) ұлттық басқарушы холдингтiң, ұлттық холдингтердiң, ұлттық компаниялардың, олардың еншiлес және үлестес компанияларының, мемлекет қатысатын өзге де заңды тұлғалардың сатып алуындағы қазақстандық қамтуға бақылау мен мониторингтi жүзеге асыру және бұзушылықтар анықталған жағдайда шаралар қабылдау;</w:t>
      </w:r>
    </w:p>
    <w:p w:rsidR="00F84B59" w:rsidRDefault="00891E5A">
      <w:pPr>
        <w:spacing w:after="0"/>
        <w:jc w:val="both"/>
      </w:pPr>
      <w:bookmarkStart w:id="736" w:name="z836"/>
      <w:bookmarkEnd w:id="735"/>
      <w:r>
        <w:rPr>
          <w:color w:val="000000"/>
          <w:sz w:val="28"/>
        </w:rPr>
        <w:t>      61) әдiстемелiк басшылықты және офсеттiк саясаттың iске асырылуын бақылауды жүзеге асыру;</w:t>
      </w:r>
    </w:p>
    <w:p w:rsidR="00F84B59" w:rsidRDefault="00891E5A">
      <w:pPr>
        <w:spacing w:after="0"/>
        <w:jc w:val="both"/>
      </w:pPr>
      <w:bookmarkStart w:id="737" w:name="z837"/>
      <w:bookmarkEnd w:id="736"/>
      <w:r>
        <w:rPr>
          <w:color w:val="000000"/>
          <w:sz w:val="28"/>
        </w:rPr>
        <w:t>      62) "Машиналар мен жабдықтардың қауiпсiздiгi туралы" Қазақстан Республикасы Заңының және машиналар мен жабдықтардың қауiпсiздiгi саласындағы техникалық регламенттердің талаптарына сәйкес келмейтiн машиналар мен жабдықтарды айқындау мақсатында тұтыну нарығы мониторингiн жүзеге асыру және оларды өткізуге жол бермеу жөнiнде шаралар әзiрлеу;</w:t>
      </w:r>
    </w:p>
    <w:p w:rsidR="00F84B59" w:rsidRDefault="00891E5A">
      <w:pPr>
        <w:spacing w:after="0"/>
        <w:jc w:val="both"/>
      </w:pPr>
      <w:bookmarkStart w:id="738" w:name="z838"/>
      <w:bookmarkEnd w:id="737"/>
      <w:r>
        <w:rPr>
          <w:color w:val="000000"/>
          <w:sz w:val="28"/>
        </w:rPr>
        <w:t>      63) жасауды, өткізуді және айналысын тоқтата тұру туралы ұйғарымды жергілікті атқарушы органдар беретін, ауыл шаруашылығы машиналары мен жабдықтарының нарығын қоспағанда, "Машиналар мен жабдықтардың қауiпсiздiгi туралы" Қазақстан Республикасының Заңында және техникалық регламенттерде белгіленген қауіпсіздік талаптарына сай келмейтін машиналар мен жабдықтарды жасауды, өткізуді және олардың нарықтағы айналысын тоқтата тұру туралы ұйғарым беру;</w:t>
      </w:r>
    </w:p>
    <w:p w:rsidR="00F84B59" w:rsidRDefault="00891E5A">
      <w:pPr>
        <w:spacing w:after="0"/>
        <w:jc w:val="both"/>
      </w:pPr>
      <w:bookmarkStart w:id="739" w:name="z839"/>
      <w:bookmarkEnd w:id="738"/>
      <w:r>
        <w:rPr>
          <w:color w:val="000000"/>
          <w:sz w:val="28"/>
        </w:rPr>
        <w:t>      64) моторлы көлік құралдары модельдері өндірісі кезінде заңды тұлғаның "Кеден одағына мүше мемлекеттердiң және Бірыңғай экономикалық кеңістік аумақтарында "моторлы көлік құралдарын өнеркәсіптік құрастыру" ұғымын қолдану шарттары туралы" Жоғары Еуразиялық экономикалық кеңестің 2014 жылғы 29 мамырдағы № 72 шешімінің 1-тармағы 4) тармақшасының бірінші абзацына сәйкес белгіленген талаптарды сақтау фактісін белгілеу және белгіленген талаптарға осындай заңды тұлғаның моторлы көлік құралдары модельдерінің сәйкестігі туралы шешімдер жобаларын әзірлеу;</w:t>
      </w:r>
    </w:p>
    <w:p w:rsidR="00F84B59" w:rsidRDefault="00891E5A">
      <w:pPr>
        <w:spacing w:after="0"/>
        <w:jc w:val="both"/>
      </w:pPr>
      <w:bookmarkStart w:id="740" w:name="z840"/>
      <w:bookmarkEnd w:id="739"/>
      <w:r>
        <w:rPr>
          <w:color w:val="000000"/>
          <w:sz w:val="28"/>
        </w:rPr>
        <w:lastRenderedPageBreak/>
        <w:t>      65) көлік құралдарының (көлік құралдары шанағы), өздігінен жүретін машиналар мен техникалардың басқа түрлерінің паспорттарын (электрондық паспорттарын) ресімдеуді жүзеге асыратын көлік құралдарын (көлік құралдары шанағы), өздігінен жүретін машиналар мен техниканың басқа түрлерін дайындаушы ұйымдар және Еуразиялық экономикалық одаққа мүше мемлекеттердің уәкілетті органдарының (ұйымдардың) бірыңғай тізіліміне енгізілген уәкілетті ұйымдардың, дайындаушы ұйымдардың қызметіне мониторингті жүзеге асыру;</w:t>
      </w:r>
    </w:p>
    <w:p w:rsidR="00F84B59" w:rsidRDefault="00891E5A">
      <w:pPr>
        <w:spacing w:after="0"/>
        <w:jc w:val="both"/>
      </w:pPr>
      <w:bookmarkStart w:id="741" w:name="z841"/>
      <w:bookmarkEnd w:id="740"/>
      <w:r>
        <w:rPr>
          <w:color w:val="000000"/>
          <w:sz w:val="28"/>
        </w:rPr>
        <w:t>      66) көлік құралдарының (көлік құралдары шанағы), өздігінен жүретін машиналар мен техникалардың басқа түрлерінің паспорттарын (электрондық паспорттарын) ресімдеуді жүзеге асыратын көлік құралдарын (көлік құралдары шанағы), өздігінен жүретін машиналар мен техниканың басқа түрлерін дайындаушы ұйымдар және Еуразиялық экономикалық одаққа мүше мемлекеттердің уәкілетті органдарының (ұйымдардың) бірыңғай тізілімінің ұлттық бөліктерінде қамтылған мәліметтерді мүдделі адамдардың сұрау салулары бойынша ұсыну үшін қалыптастыру;</w:t>
      </w:r>
    </w:p>
    <w:p w:rsidR="00F84B59" w:rsidRDefault="00891E5A">
      <w:pPr>
        <w:spacing w:after="0"/>
        <w:jc w:val="both"/>
      </w:pPr>
      <w:bookmarkStart w:id="742" w:name="z842"/>
      <w:bookmarkEnd w:id="741"/>
      <w:r>
        <w:rPr>
          <w:color w:val="000000"/>
          <w:sz w:val="28"/>
        </w:rPr>
        <w:t>      67) Қазақстан Республикасының заңды тұлғаларымен ауыл шаруашылығы техникасын өнеркәсіптік құрастыру туралы келісім жасасу қағидалары мен шарттарын, сондай-ақ оны өзгерту және бұзу үшін негіздемелерді және оның үлгілік нысанын әзірлеу;</w:t>
      </w:r>
    </w:p>
    <w:p w:rsidR="00F84B59" w:rsidRDefault="00891E5A">
      <w:pPr>
        <w:spacing w:after="0"/>
        <w:jc w:val="both"/>
      </w:pPr>
      <w:bookmarkStart w:id="743" w:name="z843"/>
      <w:bookmarkEnd w:id="742"/>
      <w:r>
        <w:rPr>
          <w:color w:val="000000"/>
          <w:sz w:val="28"/>
        </w:rPr>
        <w:t>      68) электрондық паспорттар жүйелерін ұйымдастыру бөлігінде Көлік құралы паспортының (көлік құралының шассиі паспортының) және өздігінен жүретін машина мен басқа да техника түрлері паспортының бірыңғай нысандарын енгізу және электрондық паспорттар жүйелерін ұйымдастыру туралы келісімді іске асыру;</w:t>
      </w:r>
    </w:p>
    <w:p w:rsidR="00F84B59" w:rsidRDefault="00891E5A">
      <w:pPr>
        <w:spacing w:after="0"/>
        <w:jc w:val="both"/>
      </w:pPr>
      <w:bookmarkStart w:id="744" w:name="z844"/>
      <w:bookmarkEnd w:id="743"/>
      <w:r>
        <w:rPr>
          <w:color w:val="000000"/>
          <w:sz w:val="28"/>
        </w:rPr>
        <w:t>      69) көлік құралдарының паспорттарын (көлік құралдары шассилерінің паспорттарын) және өздігінен жүретін машиналар мен басқа да техника түрлерінің паспорттарын ресімдеуді, оның ішінде көлік құралдарының электрондық паспорттарын (көлік құралдары шассилерінің паспорттарын) және өздігінен жүретін машиналар мен басқа да техника түрлерінің электрондық паспорттарын ресімдеуді жүзеге асыратын уәкілетті органдардың (ұйымдардың) және көлік құралдарын (көлік құралдарының шассилерін), өздігінен жүретін машиналар мен басқа да техника түрлерін дайындаушы ұйымдардың бірыңғай тізілімінің ұлттық бөлігін қалыптастыру және жүргізу;</w:t>
      </w:r>
    </w:p>
    <w:p w:rsidR="00F84B59" w:rsidRDefault="00891E5A">
      <w:pPr>
        <w:spacing w:after="0"/>
        <w:jc w:val="both"/>
      </w:pPr>
      <w:bookmarkStart w:id="745" w:name="z845"/>
      <w:bookmarkEnd w:id="744"/>
      <w:r>
        <w:rPr>
          <w:color w:val="000000"/>
          <w:sz w:val="28"/>
        </w:rPr>
        <w:t>      70) Қазақстан Республикасының аумағында химиялық өнiмдердi тiркеу және оның есебiн жүргiзу;</w:t>
      </w:r>
    </w:p>
    <w:p w:rsidR="00F84B59" w:rsidRDefault="00891E5A">
      <w:pPr>
        <w:spacing w:after="0"/>
        <w:jc w:val="both"/>
      </w:pPr>
      <w:bookmarkStart w:id="746" w:name="z846"/>
      <w:bookmarkEnd w:id="745"/>
      <w:r>
        <w:rPr>
          <w:color w:val="000000"/>
          <w:sz w:val="28"/>
        </w:rPr>
        <w:lastRenderedPageBreak/>
        <w:t>      71) энергия үнемдеу және энергия тиімділігін арттыру саласындағы мемлекеттік бақылауды жүзеге асыру;</w:t>
      </w:r>
    </w:p>
    <w:p w:rsidR="00F84B59" w:rsidRDefault="00891E5A">
      <w:pPr>
        <w:spacing w:after="0"/>
        <w:jc w:val="both"/>
      </w:pPr>
      <w:bookmarkStart w:id="747" w:name="z847"/>
      <w:bookmarkEnd w:id="746"/>
      <w:r>
        <w:rPr>
          <w:color w:val="000000"/>
          <w:sz w:val="28"/>
        </w:rPr>
        <w:t>      72) Қазақстан Республикасының энергия үнемдеу және энергия тиiмдiлiгiн арттыру туралы заңнамасының талаптарын бұзушылықтарды жою туралы ұйғарым нысанын әзiрлеу;</w:t>
      </w:r>
    </w:p>
    <w:p w:rsidR="00F84B59" w:rsidRDefault="00891E5A">
      <w:pPr>
        <w:spacing w:after="0"/>
        <w:jc w:val="both"/>
      </w:pPr>
      <w:bookmarkStart w:id="748" w:name="z848"/>
      <w:bookmarkEnd w:id="747"/>
      <w:r>
        <w:rPr>
          <w:color w:val="000000"/>
          <w:sz w:val="28"/>
        </w:rPr>
        <w:t>      73) энергия аудитiн жүргізу кезiнде жол берiлген бұзушылықтарды жою жөніндегі нұсқамаларды беру;</w:t>
      </w:r>
    </w:p>
    <w:p w:rsidR="00F84B59" w:rsidRDefault="00891E5A">
      <w:pPr>
        <w:spacing w:after="0"/>
        <w:jc w:val="both"/>
      </w:pPr>
      <w:bookmarkStart w:id="749" w:name="z849"/>
      <w:bookmarkEnd w:id="748"/>
      <w:r>
        <w:rPr>
          <w:color w:val="000000"/>
          <w:sz w:val="28"/>
        </w:rPr>
        <w:t>      74) энергия үнемдеу және энергия тиiмдiлiгiн арттыру саласындағы қызметті жүзеге асыратын кадрларды қайта даярлауды және (немесе) олардың біліктілігін арттыруды жүргізу кезiнде жол берiлген бұзушылықтарды жою жөніндегі нұсқамаларды беру;</w:t>
      </w:r>
    </w:p>
    <w:p w:rsidR="00F84B59" w:rsidRDefault="00891E5A">
      <w:pPr>
        <w:spacing w:after="0"/>
        <w:jc w:val="both"/>
      </w:pPr>
      <w:bookmarkStart w:id="750" w:name="z850"/>
      <w:bookmarkEnd w:id="749"/>
      <w:r>
        <w:rPr>
          <w:color w:val="000000"/>
          <w:sz w:val="28"/>
        </w:rPr>
        <w:t>      75) энергия тиімділігі картасын қалыптастыруды, жүргізуді және іске асыруды, энергия үнемдеу және энергия тиімділігін арттыру саласындағы ғылыми-зерттеу, тәжірибелік-конструкторлық және технологиялық жұмыстарды жүргізуді үйлестіру;</w:t>
      </w:r>
    </w:p>
    <w:p w:rsidR="00F84B59" w:rsidRDefault="00891E5A">
      <w:pPr>
        <w:spacing w:after="0"/>
        <w:jc w:val="both"/>
      </w:pPr>
      <w:bookmarkStart w:id="751" w:name="z851"/>
      <w:bookmarkEnd w:id="750"/>
      <w:r>
        <w:rPr>
          <w:color w:val="000000"/>
          <w:sz w:val="28"/>
        </w:rPr>
        <w:t>      76) Мемлекеттік энергетикалық тізілімнің және мемлекеттік органдардың деректері негізінде жалпы ішкі өнімнің энергия сыйымдылығын және Қазақстан Республикасында энергетикалық ресурстарды пайдалану тиімділігін талдауды және болжауды қамтамасыз ету;</w:t>
      </w:r>
    </w:p>
    <w:p w:rsidR="00F84B59" w:rsidRDefault="00891E5A">
      <w:pPr>
        <w:spacing w:after="0"/>
        <w:jc w:val="both"/>
      </w:pPr>
      <w:bookmarkStart w:id="752" w:name="z852"/>
      <w:bookmarkEnd w:id="751"/>
      <w:r>
        <w:rPr>
          <w:color w:val="000000"/>
          <w:sz w:val="28"/>
        </w:rPr>
        <w:t>      77) энергия үнемдеу және энергия тиімділігін арттыру жөніндегі қызметті ақпараттық қамтамасыз етуді жүзеге асыру;</w:t>
      </w:r>
    </w:p>
    <w:p w:rsidR="00F84B59" w:rsidRDefault="00891E5A">
      <w:pPr>
        <w:spacing w:after="0"/>
        <w:jc w:val="both"/>
      </w:pPr>
      <w:bookmarkStart w:id="753" w:name="z853"/>
      <w:bookmarkEnd w:id="752"/>
      <w:r>
        <w:rPr>
          <w:color w:val="000000"/>
          <w:sz w:val="28"/>
        </w:rPr>
        <w:t>      78) энергия үнемдеу және энергия тиiмдiлiгiн арттыру саласындағы қызметті жүзеге асыратын заңды тұлғалардың тізілімін жүргізу;</w:t>
      </w:r>
    </w:p>
    <w:p w:rsidR="00F84B59" w:rsidRDefault="00891E5A">
      <w:pPr>
        <w:spacing w:after="0"/>
        <w:jc w:val="both"/>
      </w:pPr>
      <w:bookmarkStart w:id="754" w:name="z854"/>
      <w:bookmarkEnd w:id="753"/>
      <w:r>
        <w:rPr>
          <w:color w:val="000000"/>
          <w:sz w:val="28"/>
        </w:rPr>
        <w:t>      79) энергия аудиторына кандидаттарды аттестаттауды жүргізу;</w:t>
      </w:r>
    </w:p>
    <w:p w:rsidR="00F84B59" w:rsidRDefault="00891E5A">
      <w:pPr>
        <w:spacing w:after="0"/>
        <w:jc w:val="both"/>
      </w:pPr>
      <w:bookmarkStart w:id="755" w:name="z855"/>
      <w:bookmarkEnd w:id="754"/>
      <w:r>
        <w:rPr>
          <w:color w:val="000000"/>
          <w:sz w:val="28"/>
        </w:rPr>
        <w:t>      80) энергия үнемдеу және энергия тиімділігін арттыру саласындағы энергия аудиторының аттестатын беру үшін қажетті рұқсат беру талаптары мен құжаттар тізбесін әзірлеу;</w:t>
      </w:r>
    </w:p>
    <w:p w:rsidR="00F84B59" w:rsidRDefault="00891E5A">
      <w:pPr>
        <w:spacing w:after="0"/>
        <w:jc w:val="both"/>
      </w:pPr>
      <w:bookmarkStart w:id="756" w:name="z856"/>
      <w:bookmarkEnd w:id="755"/>
      <w:r>
        <w:rPr>
          <w:color w:val="000000"/>
          <w:sz w:val="28"/>
        </w:rPr>
        <w:t>      81) энергия аудиторларының тізілімін жүргізу;</w:t>
      </w:r>
    </w:p>
    <w:p w:rsidR="00F84B59" w:rsidRDefault="00891E5A">
      <w:pPr>
        <w:spacing w:after="0"/>
        <w:jc w:val="both"/>
      </w:pPr>
      <w:bookmarkStart w:id="757" w:name="z857"/>
      <w:bookmarkEnd w:id="756"/>
      <w:r>
        <w:rPr>
          <w:color w:val="000000"/>
          <w:sz w:val="28"/>
        </w:rPr>
        <w:t>      82) энергия үнемдеу және энергия тиімділігін арттыру саласындағы ұлттық даму институтынан Мемлекеттік энергетикалық тізілімнің ақпаратты беруден жалтарған немесе дұрыс емес ақпарат берген субъектілері туралы ақпарат алу;</w:t>
      </w:r>
    </w:p>
    <w:p w:rsidR="00F84B59" w:rsidRDefault="00891E5A">
      <w:pPr>
        <w:spacing w:after="0"/>
        <w:jc w:val="both"/>
      </w:pPr>
      <w:bookmarkStart w:id="758" w:name="z858"/>
      <w:bookmarkEnd w:id="757"/>
      <w:r>
        <w:rPr>
          <w:color w:val="000000"/>
          <w:sz w:val="28"/>
        </w:rPr>
        <w:t>      83) энергия үнемдеу және энергия тиімділігін арттыру саласындағы ұлттық даму институтының Мемлекеттік энергетикалық тізілімді және энергия тиімділігі картасын қалыптастыру және оны жүргізу бойынша ұсыныстарын қарау;</w:t>
      </w:r>
    </w:p>
    <w:p w:rsidR="00F84B59" w:rsidRDefault="00891E5A">
      <w:pPr>
        <w:spacing w:after="0"/>
        <w:jc w:val="both"/>
      </w:pPr>
      <w:bookmarkStart w:id="759" w:name="z859"/>
      <w:bookmarkEnd w:id="758"/>
      <w:r>
        <w:rPr>
          <w:color w:val="000000"/>
          <w:sz w:val="28"/>
        </w:rPr>
        <w:lastRenderedPageBreak/>
        <w:t>      84) энергия үнемдеу және энергия тиімділігін арттыру саласындағы ұлттық даму институтынан энергия аудиттері қорытындыларына жүргізген талдауы туралы ақпарат алу;</w:t>
      </w:r>
    </w:p>
    <w:p w:rsidR="00F84B59" w:rsidRDefault="00891E5A">
      <w:pPr>
        <w:spacing w:after="0"/>
        <w:jc w:val="both"/>
      </w:pPr>
      <w:bookmarkStart w:id="760" w:name="z860"/>
      <w:bookmarkEnd w:id="759"/>
      <w:r>
        <w:rPr>
          <w:color w:val="000000"/>
          <w:sz w:val="28"/>
        </w:rPr>
        <w:t>      85) энергия үнемдеу және энергия тиімділігін арттыру саласындағы Ұлттық даму институтынан энергия үнемдеу және энергия тиімділігін арттыру саласында сараптамалық қорытындыларды және (немесе) ұсынымдарды алу;</w:t>
      </w:r>
    </w:p>
    <w:p w:rsidR="00F84B59" w:rsidRDefault="00891E5A">
      <w:pPr>
        <w:spacing w:after="0"/>
        <w:jc w:val="both"/>
      </w:pPr>
      <w:bookmarkStart w:id="761" w:name="z861"/>
      <w:bookmarkEnd w:id="760"/>
      <w:r>
        <w:rPr>
          <w:color w:val="000000"/>
          <w:sz w:val="28"/>
        </w:rPr>
        <w:t>      86) энергия үнемдеу мен энергия тиiмдiлiгiн арттыру саласында үлгiлiк келiсiм әзiрлеу;</w:t>
      </w:r>
    </w:p>
    <w:p w:rsidR="00F84B59" w:rsidRDefault="00891E5A">
      <w:pPr>
        <w:spacing w:after="0"/>
        <w:jc w:val="both"/>
      </w:pPr>
      <w:bookmarkStart w:id="762" w:name="z862"/>
      <w:bookmarkEnd w:id="761"/>
      <w:r>
        <w:rPr>
          <w:color w:val="000000"/>
          <w:sz w:val="28"/>
        </w:rPr>
        <w:t>      87) Еуразиялық экономикалық одақтың техникалық регламентіне сәйкес энергия тұтынатын электр құрылғылардың техникалық құжаттамасында және заттаңбаларында энергия тиімділігінің сыныбы мен сипаттамаларының белгіленуіне мемлекеттік бақылауды жүзеге асыру;</w:t>
      </w:r>
    </w:p>
    <w:p w:rsidR="00F84B59" w:rsidRDefault="00891E5A">
      <w:pPr>
        <w:spacing w:after="0"/>
        <w:jc w:val="both"/>
      </w:pPr>
      <w:bookmarkStart w:id="763" w:name="z863"/>
      <w:bookmarkEnd w:id="762"/>
      <w:r>
        <w:rPr>
          <w:color w:val="000000"/>
          <w:sz w:val="28"/>
        </w:rPr>
        <w:t>      88) Мемлекеттiк энергетикалық тiзiлiмнiң энергетикалық ресурстарды, суды өнiм бiрлiгiне шаққанда тұтынудың көлемiн, үйлердiң, құрылыстар мен ғимараттардың алаңын энергия аудитi қорытындылары бойынша айқындалған шамаға дейiн жыл сайын азайтуды қамтамасыз етпеген субъектiлерiнiң, оның iшiнде энергия тұтынудың нормативтерiн сақтамайтын мемлекеттiк мекемелердi қамтитын тiзбесiн қалыптастыру және өзiнiң интернет-ресурсында орналастыру;</w:t>
      </w:r>
    </w:p>
    <w:p w:rsidR="00F84B59" w:rsidRDefault="00891E5A">
      <w:pPr>
        <w:spacing w:after="0"/>
        <w:jc w:val="both"/>
      </w:pPr>
      <w:bookmarkStart w:id="764" w:name="z864"/>
      <w:bookmarkEnd w:id="763"/>
      <w:r>
        <w:rPr>
          <w:color w:val="000000"/>
          <w:sz w:val="28"/>
        </w:rPr>
        <w:t>      89) білім беру саласындағы уәкілетті органмен келісу бойынша оқу бағдарламалары мен жоспарларын бекіту;</w:t>
      </w:r>
    </w:p>
    <w:p w:rsidR="00F84B59" w:rsidRDefault="00891E5A">
      <w:pPr>
        <w:spacing w:after="0"/>
        <w:jc w:val="both"/>
      </w:pPr>
      <w:bookmarkStart w:id="765" w:name="z865"/>
      <w:bookmarkEnd w:id="764"/>
      <w:r>
        <w:rPr>
          <w:color w:val="000000"/>
          <w:sz w:val="28"/>
        </w:rPr>
        <w:t>      90) энергия үнемдеу және энергия тиімділігін арттыру саласындағы мемлекеттік саясаттың іске асырылуының мониторингін жүзеге асыру, Министрдің бұйрығымен белгіленген нысан бойынша және мерзімдерде орталық уәкілетті органдар ұсынатын есептерге талдау жүргізу;</w:t>
      </w:r>
    </w:p>
    <w:p w:rsidR="00F84B59" w:rsidRDefault="00891E5A">
      <w:pPr>
        <w:spacing w:after="0"/>
        <w:jc w:val="both"/>
      </w:pPr>
      <w:bookmarkStart w:id="766" w:name="z866"/>
      <w:bookmarkEnd w:id="765"/>
      <w:r>
        <w:rPr>
          <w:color w:val="000000"/>
          <w:sz w:val="28"/>
        </w:rPr>
        <w:t>      91) Мемлекеттік энергетикалық тізілім субъектілерінің энергия тұтыну нормативтері мен электр желілеріндегі қуат коэффициентінің нормативтік мәндерін сақтауына мемлекеттік бақылауды жүзеге асыру;</w:t>
      </w:r>
    </w:p>
    <w:p w:rsidR="00F84B59" w:rsidRDefault="00891E5A">
      <w:pPr>
        <w:spacing w:after="0"/>
        <w:jc w:val="both"/>
      </w:pPr>
      <w:bookmarkStart w:id="767" w:name="z867"/>
      <w:bookmarkEnd w:id="766"/>
      <w:r>
        <w:rPr>
          <w:color w:val="000000"/>
          <w:sz w:val="28"/>
        </w:rPr>
        <w:t>      92) энергия аудитінің жүргізілуіне мемлекеттік бақылауды жүзеге асыру;</w:t>
      </w:r>
    </w:p>
    <w:p w:rsidR="00F84B59" w:rsidRDefault="00891E5A">
      <w:pPr>
        <w:spacing w:after="0"/>
        <w:jc w:val="both"/>
      </w:pPr>
      <w:bookmarkStart w:id="768" w:name="z868"/>
      <w:bookmarkEnd w:id="767"/>
      <w:r>
        <w:rPr>
          <w:color w:val="000000"/>
          <w:sz w:val="28"/>
        </w:rPr>
        <w:t>      93) өнеркәсiптiк қауiпсiздiк саласындағы жұмыстарды жүргiзу құқығына заңды тұлғаларды аттестаттауды жүргiзу;</w:t>
      </w:r>
    </w:p>
    <w:p w:rsidR="00F84B59" w:rsidRDefault="00891E5A">
      <w:pPr>
        <w:spacing w:after="0"/>
        <w:jc w:val="both"/>
      </w:pPr>
      <w:bookmarkStart w:id="769" w:name="z869"/>
      <w:bookmarkEnd w:id="768"/>
      <w:r>
        <w:rPr>
          <w:color w:val="000000"/>
          <w:sz w:val="28"/>
        </w:rPr>
        <w:t>      94) қауiптi өндiрiстiк объектiлерде қолданылатын технологияларды, техникалық құрылғыларды, материалдарды, қауiптi техникалық құрылғыларды қолдануға рұқсат беру;</w:t>
      </w:r>
    </w:p>
    <w:p w:rsidR="00F84B59" w:rsidRDefault="00891E5A">
      <w:pPr>
        <w:spacing w:after="0"/>
        <w:jc w:val="both"/>
      </w:pPr>
      <w:bookmarkStart w:id="770" w:name="z870"/>
      <w:bookmarkEnd w:id="769"/>
      <w:r>
        <w:rPr>
          <w:color w:val="000000"/>
          <w:sz w:val="28"/>
        </w:rPr>
        <w:t>      95) жарылғыш заттар мен олардың негiзiнде жасалған бұйымдарды тұрақты қолдануға, жарылыс жұмыстарын жүргiзуге рұқсат беру;</w:t>
      </w:r>
    </w:p>
    <w:p w:rsidR="00F84B59" w:rsidRDefault="00891E5A">
      <w:pPr>
        <w:spacing w:after="0"/>
        <w:jc w:val="both"/>
      </w:pPr>
      <w:bookmarkStart w:id="771" w:name="z871"/>
      <w:bookmarkEnd w:id="770"/>
      <w:r>
        <w:rPr>
          <w:color w:val="000000"/>
          <w:sz w:val="28"/>
        </w:rPr>
        <w:t xml:space="preserve">      96) "Азаматтық қорғау туралы" Қазақстан Республикасының Заңында және Қазақстан Республикасының сәулет, қала құрылысы және құрылыс қызметі </w:t>
      </w:r>
      <w:r>
        <w:rPr>
          <w:color w:val="000000"/>
          <w:sz w:val="28"/>
        </w:rPr>
        <w:lastRenderedPageBreak/>
        <w:t>туралы заңнамасында белгіленген тәртіппен қауiптi өндiрiстiк объектiлердi салуға, кеңейтуге, реконструкциялауға, жаңғыртуға, консервациялауға және таратуға жобалау құжаттамасын келiсу;</w:t>
      </w:r>
    </w:p>
    <w:p w:rsidR="00F84B59" w:rsidRDefault="00891E5A">
      <w:pPr>
        <w:spacing w:after="0"/>
        <w:jc w:val="both"/>
      </w:pPr>
      <w:bookmarkStart w:id="772" w:name="z872"/>
      <w:bookmarkEnd w:id="771"/>
      <w:r>
        <w:rPr>
          <w:color w:val="000000"/>
          <w:sz w:val="28"/>
        </w:rPr>
        <w:t>      97) қауiптi өндiрiстiк объектiнiң өнеркәсiптiк қауiпсiздiк декларацияларын тiркеу не дәлелді бас тарту;</w:t>
      </w:r>
    </w:p>
    <w:p w:rsidR="00F84B59" w:rsidRDefault="00891E5A">
      <w:pPr>
        <w:spacing w:after="0"/>
        <w:jc w:val="both"/>
      </w:pPr>
      <w:bookmarkStart w:id="773" w:name="z873"/>
      <w:bookmarkEnd w:id="772"/>
      <w:r>
        <w:rPr>
          <w:color w:val="000000"/>
          <w:sz w:val="28"/>
        </w:rPr>
        <w:t>      98) өз құзыретi шегiнде мүдделi мемлекеттiк органдармен бiрлесiп, қауiптi өндiрiстiк объектiлердегi аварияларды тексерудi ұйымдастыру және жүргiзу;</w:t>
      </w:r>
    </w:p>
    <w:p w:rsidR="00F84B59" w:rsidRDefault="00891E5A">
      <w:pPr>
        <w:spacing w:after="0"/>
        <w:jc w:val="both"/>
      </w:pPr>
      <w:bookmarkStart w:id="774" w:name="z874"/>
      <w:bookmarkEnd w:id="773"/>
      <w:r>
        <w:rPr>
          <w:color w:val="000000"/>
          <w:sz w:val="28"/>
        </w:rPr>
        <w:t>      99) қауiптi өндірістік объектiлерде оқу дабылын және аварияға қарсы жаттығу өткiзуге қатысу;</w:t>
      </w:r>
    </w:p>
    <w:p w:rsidR="00F84B59" w:rsidRDefault="00891E5A">
      <w:pPr>
        <w:spacing w:after="0"/>
        <w:jc w:val="both"/>
      </w:pPr>
      <w:bookmarkStart w:id="775" w:name="z875"/>
      <w:bookmarkEnd w:id="774"/>
      <w:r>
        <w:rPr>
          <w:color w:val="000000"/>
          <w:sz w:val="28"/>
        </w:rPr>
        <w:t>      100) қауiптi өндiрiстiк объектiнi пайдалануға берген кезде оның қабылдау сынақтарына, техникалық куәландыруларға қатысу;</w:t>
      </w:r>
    </w:p>
    <w:p w:rsidR="00F84B59" w:rsidRDefault="00891E5A">
      <w:pPr>
        <w:spacing w:after="0"/>
        <w:jc w:val="both"/>
      </w:pPr>
      <w:bookmarkStart w:id="776" w:name="z876"/>
      <w:bookmarkEnd w:id="775"/>
      <w:r>
        <w:rPr>
          <w:color w:val="000000"/>
          <w:sz w:val="28"/>
        </w:rPr>
        <w:t>      101) қауiптi өндiрiстiк объектiлердiң және қауiптi техникалық құрылғыларды пайдаланатын ұйымдардың өнеркәсiптiк қауiпсiздiк талаптарын сақтауына өнеркәсiптiк қауiпсiздiк саласындағы мемлекеттiк қадағалауды жүзеге асыру;</w:t>
      </w:r>
    </w:p>
    <w:p w:rsidR="00F84B59" w:rsidRDefault="00891E5A">
      <w:pPr>
        <w:spacing w:after="0"/>
        <w:jc w:val="both"/>
      </w:pPr>
      <w:bookmarkStart w:id="777" w:name="z877"/>
      <w:bookmarkEnd w:id="776"/>
      <w:r>
        <w:rPr>
          <w:color w:val="000000"/>
          <w:sz w:val="28"/>
        </w:rPr>
        <w:t>      102) қауiптi өндiрiстiк объектiлердiң өндiрiстiк ғимараттарына, технологиялық құрылыстарына және техникалық құрылғыларына, қауiптi техникалық құрылғыларға техникалық куәландыру жүргiзудiң уақтылығына өнеркәсiптiк қауiпсiздiк саласындағы мемлекеттiк қадағалауды жүзеге асыру;</w:t>
      </w:r>
    </w:p>
    <w:p w:rsidR="00F84B59" w:rsidRDefault="00891E5A">
      <w:pPr>
        <w:spacing w:after="0"/>
        <w:jc w:val="both"/>
      </w:pPr>
      <w:bookmarkStart w:id="778" w:name="z878"/>
      <w:bookmarkEnd w:id="777"/>
      <w:r>
        <w:rPr>
          <w:color w:val="000000"/>
          <w:sz w:val="28"/>
        </w:rPr>
        <w:t>      103) қауiптi өндiрiстiк объектiлердiң және қауiптi техникалық құрылғыларды пайдаланатын ұйымдардың авариялар мен олардың салдарларын жою және оқшаулау бойынша жұмыстарды жүргiзуге әзiрлiгiне өнеркәсiптiк қауiпсiздiк саласындағы мемлекеттiк қадағалауды жүзеге асыру;</w:t>
      </w:r>
    </w:p>
    <w:p w:rsidR="00F84B59" w:rsidRDefault="00891E5A">
      <w:pPr>
        <w:spacing w:after="0"/>
        <w:jc w:val="both"/>
      </w:pPr>
      <w:bookmarkStart w:id="779" w:name="z879"/>
      <w:bookmarkEnd w:id="778"/>
      <w:r>
        <w:rPr>
          <w:color w:val="000000"/>
          <w:sz w:val="28"/>
        </w:rPr>
        <w:t>      104) магистральдық құбырларды пайдаланған кезде өнеркәсіптік қауіпсіздік саласындағы мемлекеттік қадағалауды жүзеге асыру;</w:t>
      </w:r>
    </w:p>
    <w:p w:rsidR="00F84B59" w:rsidRDefault="00891E5A">
      <w:pPr>
        <w:spacing w:after="0"/>
        <w:jc w:val="both"/>
      </w:pPr>
      <w:bookmarkStart w:id="780" w:name="z880"/>
      <w:bookmarkEnd w:id="779"/>
      <w:r>
        <w:rPr>
          <w:color w:val="000000"/>
          <w:sz w:val="28"/>
        </w:rPr>
        <w:t>      105) ведомстволық бағынысты әскерилендiрiлген, тау-кен құтқару, газдан құтқару және атқыламаға қарсы қызметтер мен құралымдардың қызметiне басшылықты жүзеге асыру;</w:t>
      </w:r>
    </w:p>
    <w:p w:rsidR="00F84B59" w:rsidRDefault="00891E5A">
      <w:pPr>
        <w:spacing w:after="0"/>
        <w:jc w:val="both"/>
      </w:pPr>
      <w:bookmarkStart w:id="781" w:name="z881"/>
      <w:bookmarkEnd w:id="780"/>
      <w:r>
        <w:rPr>
          <w:color w:val="000000"/>
          <w:sz w:val="28"/>
        </w:rPr>
        <w:t>      106) қауiптi өндiрiстiк объектiлердi, техникалық құрылғыларды пайдаланумен байланысты дара кәсiпкерлердiң, ұйымдардың қызметiн немесе жекелеген қызмет түрлерiн сот шешiмiнсiз, көрсетiлген мерзiмде сотқа талап арызын мiндеттi түрде бере отырып, үш күннен аспайтын мерзiмге тоқтата тұру немесе тыйым салу;</w:t>
      </w:r>
    </w:p>
    <w:p w:rsidR="00F84B59" w:rsidRDefault="00891E5A">
      <w:pPr>
        <w:spacing w:after="0"/>
        <w:jc w:val="both"/>
      </w:pPr>
      <w:bookmarkStart w:id="782" w:name="z882"/>
      <w:bookmarkEnd w:id="781"/>
      <w:r>
        <w:rPr>
          <w:color w:val="000000"/>
          <w:sz w:val="28"/>
        </w:rPr>
        <w:t>      107) жарылғыш заттар мен олардың негізінде жасалған бұйымдарды өндiрiстiк жағдайларда бақылау сынақтары мен қабылдау сынақтарын жүргізу комиссиясына қатысу;</w:t>
      </w:r>
    </w:p>
    <w:p w:rsidR="00F84B59" w:rsidRDefault="00891E5A">
      <w:pPr>
        <w:spacing w:after="0"/>
        <w:jc w:val="both"/>
      </w:pPr>
      <w:bookmarkStart w:id="783" w:name="z883"/>
      <w:bookmarkEnd w:id="782"/>
      <w:r>
        <w:rPr>
          <w:color w:val="000000"/>
          <w:sz w:val="28"/>
        </w:rPr>
        <w:t>      108) өз құзыретi шегiнде мүдделi мемлекеттiк органдармен бiрлесіп аварияларды тергеп-тексерудi ұйымдастыру және жүргiзу;</w:t>
      </w:r>
    </w:p>
    <w:p w:rsidR="00F84B59" w:rsidRDefault="00891E5A">
      <w:pPr>
        <w:spacing w:after="0"/>
        <w:jc w:val="both"/>
      </w:pPr>
      <w:bookmarkStart w:id="784" w:name="z884"/>
      <w:bookmarkEnd w:id="783"/>
      <w:r>
        <w:rPr>
          <w:color w:val="000000"/>
          <w:sz w:val="28"/>
        </w:rPr>
        <w:lastRenderedPageBreak/>
        <w:t>      109) қауіпті өндірістік объектілерде қолданылатын технологияларды, техникалық құрылғыларды, материалдарды, қауіпті техникалық құрылғыларды қолдануға берілген, қайтарып алынған рұқсаттарды есепке алуды жүзеге асыру;</w:t>
      </w:r>
    </w:p>
    <w:p w:rsidR="00F84B59" w:rsidRDefault="00891E5A">
      <w:pPr>
        <w:spacing w:after="0"/>
        <w:jc w:val="both"/>
      </w:pPr>
      <w:bookmarkStart w:id="785" w:name="z885"/>
      <w:bookmarkEnd w:id="784"/>
      <w:r>
        <w:rPr>
          <w:color w:val="000000"/>
          <w:sz w:val="28"/>
        </w:rPr>
        <w:t>      110) тауарларды, жұмыстарды және көрсетілетін қызметтерді сатып алу кезінде жергілікті қамтуды есептеудің бірыңғай әдістемесін әзірлеу;</w:t>
      </w:r>
    </w:p>
    <w:p w:rsidR="00F84B59" w:rsidRDefault="00891E5A">
      <w:pPr>
        <w:spacing w:after="0"/>
        <w:jc w:val="both"/>
      </w:pPr>
      <w:bookmarkStart w:id="786" w:name="z886"/>
      <w:bookmarkEnd w:id="785"/>
      <w:r>
        <w:rPr>
          <w:color w:val="000000"/>
          <w:sz w:val="28"/>
        </w:rPr>
        <w:t>      111) Жер қойнауын пайдаланушылардың және олардың мердігерлерінің пайдалы қатты қазбаларды өндіру жөніндегі операцияларды жүргізу кезінде пайдаланатын тауарларды, жұмыстарды және көрсетілетін қызметтерді сатып алу қағидаларын әзірлеу;</w:t>
      </w:r>
    </w:p>
    <w:p w:rsidR="00F84B59" w:rsidRDefault="00891E5A">
      <w:pPr>
        <w:spacing w:after="0"/>
        <w:jc w:val="both"/>
      </w:pPr>
      <w:bookmarkStart w:id="787" w:name="z887"/>
      <w:bookmarkEnd w:id="786"/>
      <w:r>
        <w:rPr>
          <w:color w:val="000000"/>
          <w:sz w:val="28"/>
        </w:rPr>
        <w:t>      112) Пайдалы қатты қазбаларға қатысты электрондық сатып алу жүйелерінің жұмысын жер қойнауын пайдалану жөніндегі операцияларды жүргізу кезінде пайдаланылатын тауарлардың, жұмыстар мен көрсетілетін қызметтердің және оларды өндірушілер тізілімінің жұмысымен үйлестіру қағидаларын әзірлеу;</w:t>
      </w:r>
    </w:p>
    <w:p w:rsidR="00F84B59" w:rsidRDefault="00891E5A">
      <w:pPr>
        <w:spacing w:after="0"/>
        <w:jc w:val="both"/>
      </w:pPr>
      <w:bookmarkStart w:id="788" w:name="z888"/>
      <w:bookmarkEnd w:id="787"/>
      <w:r>
        <w:rPr>
          <w:color w:val="000000"/>
          <w:sz w:val="28"/>
        </w:rPr>
        <w:t>      113) Пайдалы қатты қазбалар саласындағы уәкілетті органға тауарларды, жұмыстарды және көрсетілетін қызметтерді сатып алудың жылдық (бір қаржы жылына арналған) және орта мерзімді (бес қаржы жылына арналған) бағдарламаларын ұсыну қағидаларын әзірлеу;</w:t>
      </w:r>
    </w:p>
    <w:p w:rsidR="00F84B59" w:rsidRDefault="00891E5A">
      <w:pPr>
        <w:spacing w:after="0"/>
        <w:jc w:val="both"/>
      </w:pPr>
      <w:bookmarkStart w:id="789" w:name="z889"/>
      <w:bookmarkEnd w:id="788"/>
      <w:r>
        <w:rPr>
          <w:color w:val="000000"/>
          <w:sz w:val="28"/>
        </w:rPr>
        <w:t>      114) Индустриялық-инновациялық қызмет субъектілерінің өндірістік қызметін (технологиялық процесін) жер қойнауын пайдаланумен байланысты қызмет (технологиялық процесс) деп тану қағидаларын әзірлеу;</w:t>
      </w:r>
    </w:p>
    <w:p w:rsidR="00F84B59" w:rsidRDefault="00891E5A">
      <w:pPr>
        <w:spacing w:after="0"/>
        <w:jc w:val="both"/>
      </w:pPr>
      <w:bookmarkStart w:id="790" w:name="z890"/>
      <w:bookmarkEnd w:id="789"/>
      <w:r>
        <w:rPr>
          <w:color w:val="000000"/>
          <w:sz w:val="28"/>
        </w:rPr>
        <w:t>      115) Тау-кен жұмыс жоспарын келісу;</w:t>
      </w:r>
    </w:p>
    <w:bookmarkEnd w:id="790"/>
    <w:p w:rsidR="00F84B59" w:rsidRDefault="00891E5A">
      <w:pPr>
        <w:spacing w:after="0"/>
      </w:pPr>
      <w:r>
        <w:rPr>
          <w:color w:val="FF0000"/>
          <w:sz w:val="28"/>
        </w:rPr>
        <w:t xml:space="preserve">      116) - 142)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791" w:name="z918"/>
      <w:r>
        <w:rPr>
          <w:color w:val="000000"/>
          <w:sz w:val="28"/>
        </w:rPr>
        <w:t>      143) бұрғылау және басқа тау-кен жұмыстарын жүргізуге арналған жобалық құжаттаманы келісу;</w:t>
      </w:r>
    </w:p>
    <w:bookmarkEnd w:id="791"/>
    <w:p w:rsidR="00F84B59" w:rsidRDefault="00891E5A">
      <w:pPr>
        <w:spacing w:after="0"/>
      </w:pPr>
      <w:r>
        <w:rPr>
          <w:color w:val="FF0000"/>
          <w:sz w:val="28"/>
        </w:rPr>
        <w:t xml:space="preserve">      144) - 148)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792" w:name="z924"/>
      <w:r>
        <w:rPr>
          <w:color w:val="000000"/>
          <w:sz w:val="28"/>
        </w:rPr>
        <w:t>      149) кең таралған пайдалы қазбаларды барлауға және (немесе) өндіруге арналған 2017 жылғы 27 желтоқсандағы "Жер қойнауы және жер қойнауын пайдалану туралы" Қазақстан Республикасының Кодексі қолданысқа енгізілгенге дейін жасалған келісімшарттар бойынша жұмыс тобы мақұлдаған жұмыс бағдарламасының жобасын келісу;</w:t>
      </w:r>
    </w:p>
    <w:bookmarkEnd w:id="792"/>
    <w:p w:rsidR="00F84B59" w:rsidRDefault="00891E5A">
      <w:pPr>
        <w:spacing w:after="0"/>
      </w:pPr>
      <w:r>
        <w:rPr>
          <w:color w:val="FF0000"/>
          <w:sz w:val="28"/>
        </w:rPr>
        <w:t xml:space="preserve">      150) - 180)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793" w:name="z956"/>
      <w:r>
        <w:rPr>
          <w:color w:val="000000"/>
          <w:sz w:val="28"/>
        </w:rPr>
        <w:t>      181) уранды және кең таралған пайдалы қазбаларды өндіру жөніндегі операцияларды қоспағанда, пайдалы қатты қазбаларды барлау мен өндіру жөніндегі операциялардың жүргізілуіне мемлекеттік бақылауды жүзеге асыру;</w:t>
      </w:r>
    </w:p>
    <w:bookmarkEnd w:id="793"/>
    <w:p w:rsidR="00F84B59" w:rsidRDefault="00891E5A">
      <w:pPr>
        <w:spacing w:after="0"/>
      </w:pPr>
      <w:r>
        <w:rPr>
          <w:color w:val="FF0000"/>
          <w:sz w:val="28"/>
        </w:rPr>
        <w:lastRenderedPageBreak/>
        <w:t xml:space="preserve">      182)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794" w:name="z958"/>
      <w:r>
        <w:rPr>
          <w:color w:val="000000"/>
          <w:sz w:val="28"/>
        </w:rPr>
        <w:t>      183) уранды қоспағанда, пайдалы қатты қазбаларды өндіру жөніндегі операцияларды жүргізу кезінде жер қойнауын пайдаланушылардың тауарларды, жұмыстарды және көрсетілетін қызметтерді сатып алу тәртібін сақтауын мемлекеттік бақылауды жүзеге асыру;</w:t>
      </w:r>
    </w:p>
    <w:bookmarkEnd w:id="794"/>
    <w:p w:rsidR="00F84B59" w:rsidRDefault="00891E5A">
      <w:pPr>
        <w:spacing w:after="0"/>
      </w:pPr>
      <w:r>
        <w:rPr>
          <w:color w:val="FF0000"/>
          <w:sz w:val="28"/>
        </w:rPr>
        <w:t xml:space="preserve">      184) алып тасталды - ҚР Үкіметінің 05.07.2019 </w:t>
      </w:r>
      <w:r>
        <w:rPr>
          <w:color w:val="000000"/>
          <w:sz w:val="28"/>
        </w:rPr>
        <w:t>№ 479</w:t>
      </w:r>
      <w:r>
        <w:rPr>
          <w:color w:val="FF0000"/>
          <w:sz w:val="28"/>
        </w:rPr>
        <w:t xml:space="preserve"> қаулысымен.</w:t>
      </w:r>
      <w:r>
        <w:br/>
      </w:r>
      <w:r>
        <w:rPr>
          <w:color w:val="FF0000"/>
          <w:sz w:val="28"/>
        </w:rPr>
        <w:t xml:space="preserve">      185)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795" w:name="z961"/>
      <w:r>
        <w:rPr>
          <w:color w:val="000000"/>
          <w:sz w:val="28"/>
        </w:rPr>
        <w:t>      186) арнайы экономикалық және индустриялық аймақтардың құрылуы, жұмыс істеуі және таратылуы саласында мемлекеттік органдардың және арнайы экономикалық және индустриялық аймақтардың басқарушы компанияларының қызметін үйлестіруді жүзеге асыру;</w:t>
      </w:r>
    </w:p>
    <w:p w:rsidR="00F84B59" w:rsidRDefault="00891E5A">
      <w:pPr>
        <w:spacing w:after="0"/>
        <w:jc w:val="both"/>
      </w:pPr>
      <w:bookmarkStart w:id="796" w:name="z962"/>
      <w:bookmarkEnd w:id="795"/>
      <w:r>
        <w:rPr>
          <w:color w:val="000000"/>
          <w:sz w:val="28"/>
        </w:rPr>
        <w:t>      187) арнайы экономикалық немесе индустриялық аймақ құрылатын жеке меншіктегі жер учаскелерін уақытша пайдаланудың (жалдаудың) үлгілік шарттарын әзірлеу;</w:t>
      </w:r>
    </w:p>
    <w:p w:rsidR="00F84B59" w:rsidRDefault="00891E5A">
      <w:pPr>
        <w:spacing w:after="0"/>
        <w:jc w:val="both"/>
      </w:pPr>
      <w:bookmarkStart w:id="797" w:name="z963"/>
      <w:bookmarkEnd w:id="796"/>
      <w:r>
        <w:rPr>
          <w:color w:val="000000"/>
          <w:sz w:val="28"/>
        </w:rPr>
        <w:t>      188) арнайы экономикалық немесе индустриялық аймақ құрылатын жеке меншіктегі жер учаскелерін уақытша кейінгі пайдаланудың (қосалқы жалдаудың) үлгілік шарттарын әзірлеу;</w:t>
      </w:r>
    </w:p>
    <w:p w:rsidR="00F84B59" w:rsidRDefault="00891E5A">
      <w:pPr>
        <w:spacing w:after="0"/>
        <w:jc w:val="both"/>
      </w:pPr>
      <w:bookmarkStart w:id="798" w:name="z964"/>
      <w:bookmarkEnd w:id="797"/>
      <w:r>
        <w:rPr>
          <w:color w:val="000000"/>
          <w:sz w:val="28"/>
        </w:rPr>
        <w:t>      189) арнайы экономикалық немесе индустриялық аймақ құрылатын мемлекеттік меншіктегі жер учаскелерін уақытша өтеулі жер пайдаланудың (жалдаудың) үлгілік шарттарын әзірлеу;</w:t>
      </w:r>
    </w:p>
    <w:p w:rsidR="00F84B59" w:rsidRDefault="00891E5A">
      <w:pPr>
        <w:spacing w:after="0"/>
        <w:jc w:val="both"/>
      </w:pPr>
      <w:bookmarkStart w:id="799" w:name="z965"/>
      <w:bookmarkEnd w:id="798"/>
      <w:r>
        <w:rPr>
          <w:color w:val="000000"/>
          <w:sz w:val="28"/>
        </w:rPr>
        <w:t>      190) арнайы экономикалық немесе индустриялық аймақ құрылатын мемлекеттік меншіктегі жер учаскелерін кейінгі жер пайдаланудың (қосалқы жалдаудың) үлгілік шарттарын әзірлеу;</w:t>
      </w:r>
    </w:p>
    <w:p w:rsidR="00F84B59" w:rsidRDefault="00891E5A">
      <w:pPr>
        <w:spacing w:after="0"/>
        <w:jc w:val="both"/>
      </w:pPr>
      <w:bookmarkStart w:id="800" w:name="z966"/>
      <w:bookmarkEnd w:id="799"/>
      <w:r>
        <w:rPr>
          <w:color w:val="000000"/>
          <w:sz w:val="28"/>
        </w:rPr>
        <w:t>      191) жобаларды іріктеу қағидалары мен өлшемшарттарын әзірлеу;</w:t>
      </w:r>
    </w:p>
    <w:bookmarkEnd w:id="800"/>
    <w:p w:rsidR="00F84B59" w:rsidRDefault="00891E5A">
      <w:pPr>
        <w:spacing w:after="0"/>
      </w:pPr>
      <w:r>
        <w:rPr>
          <w:color w:val="FF0000"/>
          <w:sz w:val="28"/>
        </w:rPr>
        <w:t>      192) алып тасталды - ҚР Үкіметінің 31.07.2019 № 561 қаулысымен.</w:t>
      </w:r>
      <w:r>
        <w:br/>
      </w:r>
    </w:p>
    <w:p w:rsidR="00F84B59" w:rsidRDefault="00891E5A">
      <w:pPr>
        <w:spacing w:after="0"/>
        <w:jc w:val="both"/>
      </w:pPr>
      <w:bookmarkStart w:id="801" w:name="z968"/>
      <w:r>
        <w:rPr>
          <w:color w:val="000000"/>
          <w:sz w:val="28"/>
        </w:rPr>
        <w:t>      193) арнайы экономикалық немесе индустриялық аймақты құру тұжырымдамасының арнайы экономикалық аймақты құру тұжырымдамасын ресімдеуге қойылатын талаптарға сәйкестігін тексеру;</w:t>
      </w:r>
    </w:p>
    <w:p w:rsidR="00F84B59" w:rsidRDefault="00891E5A">
      <w:pPr>
        <w:spacing w:after="0"/>
        <w:jc w:val="both"/>
      </w:pPr>
      <w:bookmarkStart w:id="802" w:name="z969"/>
      <w:bookmarkEnd w:id="801"/>
      <w:r>
        <w:rPr>
          <w:color w:val="000000"/>
          <w:sz w:val="28"/>
        </w:rPr>
        <w:t>      194) республикалық маңызы бар арнайы экономикалық немесе индустриялық аймақты құру тұжырымдамасының орындылығын сараптамалық кеңестің қарауы және оның арнайы экономикалық және индустриялық аймақты құру тұжырымдамасын ресімдеуге қойылатын талаптарға сәйкестігін тексеруі қорытындылары бойынша қабылданған шешім туралы өтініш берушіге немесе облыстың, республикалық маңызы бар қаланың және астананың жергілікті атқарушы органына жазбаша негізделген жауап жіберу;</w:t>
      </w:r>
    </w:p>
    <w:p w:rsidR="00F84B59" w:rsidRDefault="00891E5A">
      <w:pPr>
        <w:spacing w:after="0"/>
        <w:jc w:val="both"/>
      </w:pPr>
      <w:bookmarkStart w:id="803" w:name="z970"/>
      <w:bookmarkEnd w:id="802"/>
      <w:r>
        <w:rPr>
          <w:color w:val="000000"/>
          <w:sz w:val="28"/>
        </w:rPr>
        <w:lastRenderedPageBreak/>
        <w:t>      195) сараптама кеңесінің қарауына арнайы экономикалық немесе индустриялық аймақты құру туралы ұсыныс жіберу;</w:t>
      </w:r>
    </w:p>
    <w:p w:rsidR="00F84B59" w:rsidRDefault="00891E5A">
      <w:pPr>
        <w:spacing w:after="0"/>
        <w:jc w:val="both"/>
      </w:pPr>
      <w:bookmarkStart w:id="804" w:name="z971"/>
      <w:bookmarkEnd w:id="803"/>
      <w:r>
        <w:rPr>
          <w:color w:val="000000"/>
          <w:sz w:val="28"/>
        </w:rPr>
        <w:t>      196) республикалық маңызы бар арнайы экономикалық немесе индустриялық аймақтардың аумағының шекарасын және (немесе) алаңын өзгертуге мүдделі орталық немесе жергілікті атқарушы органдардың, заңды тұлғалардың республикалық маңызы бар арнайы экономикалық немесе индустриялық аймақтардың аумағының шекарасын және (немесе) алаңын өзгерту туралы ұсыныстарын қарау;</w:t>
      </w:r>
    </w:p>
    <w:bookmarkEnd w:id="804"/>
    <w:p w:rsidR="00F84B59" w:rsidRDefault="00891E5A">
      <w:pPr>
        <w:spacing w:after="0"/>
        <w:jc w:val="both"/>
      </w:pPr>
      <w:r>
        <w:rPr>
          <w:color w:val="000000"/>
          <w:sz w:val="28"/>
        </w:rPr>
        <w:t>      196-1) арнайы комиссия туралы ережені әзірлеу;</w:t>
      </w:r>
    </w:p>
    <w:p w:rsidR="00F84B59" w:rsidRDefault="00891E5A">
      <w:pPr>
        <w:spacing w:after="0"/>
        <w:jc w:val="both"/>
      </w:pPr>
      <w:r>
        <w:rPr>
          <w:color w:val="000000"/>
          <w:sz w:val="28"/>
        </w:rPr>
        <w:t>      196-2) сарапшылық кеңес туралы ережені әзірлеу;</w:t>
      </w:r>
    </w:p>
    <w:p w:rsidR="00F84B59" w:rsidRDefault="00891E5A">
      <w:pPr>
        <w:spacing w:after="0"/>
        <w:jc w:val="both"/>
      </w:pPr>
      <w:r>
        <w:rPr>
          <w:color w:val="000000"/>
          <w:sz w:val="28"/>
        </w:rPr>
        <w:t>      196-3) қызмет түрін басым қызмет түрлерінің тізбесіне енгізу туралы өтінішті арнайы комиссияны қарауына жіберу;      </w:t>
      </w:r>
    </w:p>
    <w:p w:rsidR="00F84B59" w:rsidRDefault="00891E5A">
      <w:pPr>
        <w:spacing w:after="0"/>
        <w:jc w:val="both"/>
      </w:pPr>
      <w:r>
        <w:rPr>
          <w:color w:val="000000"/>
          <w:sz w:val="28"/>
        </w:rPr>
        <w:t>      196-4) арнайы экономикалық аймақтың әлеуетті қатысушысы жобасының техникалық-экономикалық негіздемесіне қойылатын талаптарды әзірлеу;</w:t>
      </w:r>
    </w:p>
    <w:p w:rsidR="00F84B59" w:rsidRDefault="00891E5A">
      <w:pPr>
        <w:spacing w:after="0"/>
      </w:pPr>
      <w:r>
        <w:rPr>
          <w:color w:val="FF0000"/>
          <w:sz w:val="28"/>
        </w:rPr>
        <w:t>      197) алып тасталды - ҚР Үкіметінің 31.07.2019 № 561 қаулысымен.</w:t>
      </w:r>
      <w:r>
        <w:br/>
      </w:r>
      <w:r>
        <w:rPr>
          <w:color w:val="FF0000"/>
          <w:sz w:val="28"/>
        </w:rPr>
        <w:t>      198) алып тасталды - ҚР Үкіметінің 31.07.2019 № 561 қаулысымен.</w:t>
      </w:r>
      <w:r>
        <w:br/>
      </w:r>
      <w:r>
        <w:rPr>
          <w:color w:val="FF0000"/>
          <w:sz w:val="28"/>
        </w:rPr>
        <w:t>      199) алып тасталды - ҚР Үкіметінің 31.07.2019 № 561 қаулысымен.</w:t>
      </w:r>
      <w:r>
        <w:br/>
      </w:r>
    </w:p>
    <w:p w:rsidR="00F84B59" w:rsidRDefault="00891E5A">
      <w:pPr>
        <w:spacing w:after="0"/>
        <w:jc w:val="both"/>
      </w:pPr>
      <w:bookmarkStart w:id="805" w:name="z975"/>
      <w:r>
        <w:rPr>
          <w:color w:val="000000"/>
          <w:sz w:val="28"/>
        </w:rPr>
        <w:t>      200) тиісті мүдделі мемлекеттік органдармен және Қазақстан Республикасындағы арнайы экономикалық аймақ бойынша бірыңғай үйлестіру орталығымен бірлесіп, басқарушы компанияны басқару үшін адамдарды конкурстық іріктеуді өткізу;</w:t>
      </w:r>
    </w:p>
    <w:p w:rsidR="00F84B59" w:rsidRDefault="00891E5A">
      <w:pPr>
        <w:spacing w:after="0"/>
        <w:jc w:val="both"/>
      </w:pPr>
      <w:bookmarkStart w:id="806" w:name="z976"/>
      <w:bookmarkEnd w:id="805"/>
      <w:r>
        <w:rPr>
          <w:color w:val="000000"/>
          <w:sz w:val="28"/>
        </w:rPr>
        <w:t>      201) аумақтық кластерлерді конкурстық іріктеу тәртібін әзірлеу;</w:t>
      </w:r>
    </w:p>
    <w:p w:rsidR="00F84B59" w:rsidRDefault="00891E5A">
      <w:pPr>
        <w:spacing w:after="0"/>
        <w:jc w:val="both"/>
      </w:pPr>
      <w:bookmarkStart w:id="807" w:name="z977"/>
      <w:bookmarkEnd w:id="806"/>
      <w:r>
        <w:rPr>
          <w:color w:val="000000"/>
          <w:sz w:val="28"/>
        </w:rPr>
        <w:t>      202) еңбек өнімділігін арттыруға және аумақтық кластерлерді дамытуға бағытталған индустриялық-инновациялық қызмет субъектілеріне мемлекеттік қолдау шараларын ұсыну қағидаларын әзірлеу;</w:t>
      </w:r>
    </w:p>
    <w:p w:rsidR="00F84B59" w:rsidRDefault="00891E5A">
      <w:pPr>
        <w:spacing w:after="0"/>
        <w:jc w:val="both"/>
      </w:pPr>
      <w:bookmarkStart w:id="808" w:name="z978"/>
      <w:bookmarkEnd w:id="807"/>
      <w:r>
        <w:rPr>
          <w:color w:val="000000"/>
          <w:sz w:val="28"/>
        </w:rPr>
        <w:t>      203) индустрияны дамыту саласындағы ұлттық даму институтын тарта отырып, индустриялық-инновациялық қызмет субъектілеріне еңбек өнімділігін арттыруға және аумақтық кластерлерді дамытуға мемлекеттік қолдау шараларын ұсыну;</w:t>
      </w:r>
    </w:p>
    <w:p w:rsidR="00F84B59" w:rsidRDefault="00891E5A">
      <w:pPr>
        <w:spacing w:after="0"/>
        <w:jc w:val="both"/>
      </w:pPr>
      <w:bookmarkStart w:id="809" w:name="z979"/>
      <w:bookmarkEnd w:id="808"/>
      <w:r>
        <w:rPr>
          <w:color w:val="000000"/>
          <w:sz w:val="28"/>
        </w:rPr>
        <w:t>      204) жергiлiктi қамтуды дамыту саласындағы ұлттық даму институтын тарта отырып, отандық өңделген тауарларды, жұмыстар мен көрсетiлетiн қызметтердi iшкi нарықта ілгерілету бойынша индустриялық-инновациялық қызмет субъектілері шығындарының бiр бөлiгiн өтеу және сервистiк қолдау көрсету;</w:t>
      </w:r>
    </w:p>
    <w:p w:rsidR="00F84B59" w:rsidRDefault="00891E5A">
      <w:pPr>
        <w:spacing w:after="0"/>
        <w:jc w:val="both"/>
      </w:pPr>
      <w:bookmarkStart w:id="810" w:name="z980"/>
      <w:bookmarkEnd w:id="809"/>
      <w:r>
        <w:rPr>
          <w:color w:val="000000"/>
          <w:sz w:val="28"/>
        </w:rPr>
        <w:t xml:space="preserve">      205) экспортты дамыту және ілгерілету саласындағы ұлттық даму институты мен Қазақстан Республикасының ұлттық кәсіпкерлер палатасын тарта отырып, отандық өңделген тауарларды, көрсетiлетiн қызметтердi сыртқы нарықтарға </w:t>
      </w:r>
      <w:r>
        <w:rPr>
          <w:color w:val="000000"/>
          <w:sz w:val="28"/>
        </w:rPr>
        <w:lastRenderedPageBreak/>
        <w:t>ілгерілету бойынша индустриялық-инновациялық қызмет субъектiлерi шығындарының бiр бөлiгiн өтеу және сервистiк қолдау шараларын ұсыну;</w:t>
      </w:r>
    </w:p>
    <w:p w:rsidR="00F84B59" w:rsidRDefault="00891E5A">
      <w:pPr>
        <w:spacing w:after="0"/>
        <w:jc w:val="both"/>
      </w:pPr>
      <w:bookmarkStart w:id="811" w:name="z981"/>
      <w:bookmarkEnd w:id="810"/>
      <w:r>
        <w:rPr>
          <w:color w:val="000000"/>
          <w:sz w:val="28"/>
        </w:rPr>
        <w:t>      206) ілгерілету бойынша шығындары ішінара өтелетін отандық өңделген тауарлардың тізбесін әзірлеу;</w:t>
      </w:r>
    </w:p>
    <w:p w:rsidR="00F84B59" w:rsidRDefault="00891E5A">
      <w:pPr>
        <w:spacing w:after="0"/>
        <w:jc w:val="both"/>
      </w:pPr>
      <w:bookmarkStart w:id="812" w:name="z982"/>
      <w:bookmarkEnd w:id="811"/>
      <w:r>
        <w:rPr>
          <w:color w:val="000000"/>
          <w:sz w:val="28"/>
        </w:rPr>
        <w:t>      207) отандық өңделген тауарларды ілгерілету бойынша индустриялық-инновациялық қызмет субъектілері шығындарының бір бөлігін өтеу қағидаларын әзірлеу;</w:t>
      </w:r>
    </w:p>
    <w:p w:rsidR="00F84B59" w:rsidRDefault="00891E5A">
      <w:pPr>
        <w:spacing w:after="0"/>
        <w:jc w:val="both"/>
      </w:pPr>
      <w:bookmarkStart w:id="813" w:name="z983"/>
      <w:bookmarkEnd w:id="812"/>
      <w:r>
        <w:rPr>
          <w:color w:val="000000"/>
          <w:sz w:val="28"/>
        </w:rPr>
        <w:t>      208) тауарларды, жұмыстар мен көрсетілетін қызметтерді ішкі нарыққа ілгерілету бойынша индустриялық-инновациялық қызмет субъектілері шығындарының бір бөлігін өтеу қағидаларын әзірлеу;</w:t>
      </w:r>
    </w:p>
    <w:p w:rsidR="00F84B59" w:rsidRDefault="00891E5A">
      <w:pPr>
        <w:spacing w:after="0"/>
        <w:jc w:val="both"/>
      </w:pPr>
      <w:bookmarkStart w:id="814" w:name="z984"/>
      <w:bookmarkEnd w:id="813"/>
      <w:r>
        <w:rPr>
          <w:color w:val="000000"/>
          <w:sz w:val="28"/>
        </w:rPr>
        <w:t>      209) арнайы экономикалық аймаққа қатысушы ретінде тіркеуге арналған өтінімдер мен сауалнамалар нысандарын әзірлеу;</w:t>
      </w:r>
    </w:p>
    <w:bookmarkEnd w:id="814"/>
    <w:p w:rsidR="00F84B59" w:rsidRDefault="00891E5A">
      <w:pPr>
        <w:spacing w:after="0"/>
      </w:pPr>
      <w:r>
        <w:rPr>
          <w:color w:val="FF0000"/>
          <w:sz w:val="28"/>
        </w:rPr>
        <w:t xml:space="preserve">      210)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219)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229)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231)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232)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234) алып тасталды – ҚР Үкіметінің 10.07.2019 </w:t>
      </w:r>
      <w:r>
        <w:rPr>
          <w:color w:val="000000"/>
          <w:sz w:val="28"/>
        </w:rPr>
        <w:t>№ 497</w:t>
      </w:r>
      <w:r>
        <w:rPr>
          <w:color w:val="FF0000"/>
          <w:sz w:val="28"/>
        </w:rPr>
        <w:t xml:space="preserve"> қаулысымен.</w:t>
      </w:r>
      <w:r>
        <w:br/>
      </w:r>
      <w:r>
        <w:rPr>
          <w:color w:val="FF0000"/>
          <w:sz w:val="28"/>
        </w:rPr>
        <w:lastRenderedPageBreak/>
        <w:t xml:space="preserve">      235)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239)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240)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241)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815" w:name="z1017"/>
      <w:r>
        <w:rPr>
          <w:color w:val="000000"/>
          <w:sz w:val="28"/>
        </w:rPr>
        <w:t>      242) Қазақстан Республикасы метрологиялық қызметінің жұмысын үйлестiрудi жүзеге асыру;</w:t>
      </w:r>
    </w:p>
    <w:bookmarkEnd w:id="815"/>
    <w:p w:rsidR="00F84B59" w:rsidRDefault="00891E5A">
      <w:pPr>
        <w:spacing w:after="0"/>
      </w:pPr>
      <w:r>
        <w:rPr>
          <w:color w:val="FF0000"/>
          <w:sz w:val="28"/>
        </w:rPr>
        <w:t xml:space="preserve">      243)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244)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248)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249)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250) алып тасталды – ҚР Үкіметінің 10.07.2019 </w:t>
      </w:r>
      <w:r>
        <w:rPr>
          <w:color w:val="000000"/>
          <w:sz w:val="28"/>
        </w:rPr>
        <w:t>№ 497</w:t>
      </w:r>
      <w:r>
        <w:rPr>
          <w:color w:val="FF0000"/>
          <w:sz w:val="28"/>
        </w:rPr>
        <w:t xml:space="preserve"> қаулысымен.</w:t>
      </w:r>
      <w:r>
        <w:br/>
      </w:r>
      <w:r>
        <w:rPr>
          <w:color w:val="FF0000"/>
          <w:sz w:val="28"/>
        </w:rPr>
        <w:t>      РҚАО-ның ескертпесі!</w:t>
      </w:r>
      <w:r>
        <w:br/>
      </w:r>
      <w:r>
        <w:rPr>
          <w:color w:val="FF0000"/>
          <w:sz w:val="28"/>
        </w:rPr>
        <w:t>      251) тармақша 11.04.2019 дейін қолданыста болады – ҚР Үкіметінің 29.12.2018 № 936 қаулысымен.</w:t>
      </w:r>
      <w:r>
        <w:br/>
      </w:r>
    </w:p>
    <w:p w:rsidR="00F84B59" w:rsidRDefault="00891E5A">
      <w:pPr>
        <w:spacing w:after="0"/>
        <w:jc w:val="both"/>
      </w:pPr>
      <w:bookmarkStart w:id="816" w:name="z1026"/>
      <w:r>
        <w:rPr>
          <w:color w:val="000000"/>
          <w:sz w:val="28"/>
        </w:rPr>
        <w:t>      251) өлшем құралдарын қолдану, өндiру және жөндеу тәртiбiн айқындау, өлшем құралдарын тексеру және калибрлеу нәтижелерiн салыстыруды ұйымдастыру;</w:t>
      </w:r>
    </w:p>
    <w:bookmarkEnd w:id="816"/>
    <w:p w:rsidR="00F84B59" w:rsidRDefault="00891E5A">
      <w:pPr>
        <w:spacing w:after="0"/>
      </w:pPr>
      <w:r>
        <w:rPr>
          <w:color w:val="FF0000"/>
          <w:sz w:val="28"/>
        </w:rPr>
        <w:t xml:space="preserve">      252) алып тасталды – ҚР Үкіметінің 10.07.2019 </w:t>
      </w:r>
      <w:r>
        <w:rPr>
          <w:color w:val="000000"/>
          <w:sz w:val="28"/>
        </w:rPr>
        <w:t>№ 497</w:t>
      </w:r>
      <w:r>
        <w:rPr>
          <w:color w:val="FF0000"/>
          <w:sz w:val="28"/>
        </w:rPr>
        <w:t xml:space="preserve"> қаулысымен.</w:t>
      </w:r>
      <w:r>
        <w:br/>
      </w:r>
      <w:r>
        <w:rPr>
          <w:color w:val="FF0000"/>
          <w:sz w:val="28"/>
        </w:rPr>
        <w:t>      РҚАО-ның ескертпесі!</w:t>
      </w:r>
      <w:r>
        <w:br/>
      </w:r>
      <w:r>
        <w:rPr>
          <w:color w:val="FF0000"/>
          <w:sz w:val="28"/>
        </w:rPr>
        <w:t>      253) тармақша 11.04.2019 дейін қолданыста болады – ҚР Үкіметінің 29.12.2018 № 936 қаулысымен.</w:t>
      </w:r>
      <w:r>
        <w:br/>
      </w:r>
    </w:p>
    <w:p w:rsidR="00F84B59" w:rsidRDefault="00891E5A">
      <w:pPr>
        <w:spacing w:after="0"/>
        <w:jc w:val="both"/>
      </w:pPr>
      <w:bookmarkStart w:id="817" w:name="z1028"/>
      <w:r>
        <w:rPr>
          <w:color w:val="000000"/>
          <w:sz w:val="28"/>
        </w:rPr>
        <w:t>      253) мемлекеттiк метрологиялық бақылауды ұйымдастыру және жүргізу;</w:t>
      </w:r>
    </w:p>
    <w:bookmarkEnd w:id="817"/>
    <w:p w:rsidR="00F84B59" w:rsidRDefault="00891E5A">
      <w:pPr>
        <w:spacing w:after="0"/>
      </w:pPr>
      <w:r>
        <w:rPr>
          <w:color w:val="FF0000"/>
          <w:sz w:val="28"/>
        </w:rPr>
        <w:t>      РҚАО-ның ескертпесі!</w:t>
      </w:r>
      <w:r>
        <w:br/>
      </w:r>
      <w:r>
        <w:rPr>
          <w:color w:val="FF0000"/>
          <w:sz w:val="28"/>
        </w:rPr>
        <w:t>      254) тармақша 11.04.2019 дейін қолданыста болады – ҚР Үкіметінің 29.12.2018 № 936 қаулысымен.</w:t>
      </w:r>
      <w:r>
        <w:br/>
      </w:r>
    </w:p>
    <w:p w:rsidR="00F84B59" w:rsidRDefault="00891E5A">
      <w:pPr>
        <w:spacing w:after="0"/>
        <w:jc w:val="both"/>
      </w:pPr>
      <w:bookmarkStart w:id="818" w:name="z1029"/>
      <w:r>
        <w:rPr>
          <w:color w:val="000000"/>
          <w:sz w:val="28"/>
        </w:rPr>
        <w:t>      254) өлшем бiрлiгiн қамтамасыз ету саласында кадрлардың бiлiктiлiгiн арттыру мен қайта даярлауды ұйымдастыру;</w:t>
      </w:r>
    </w:p>
    <w:bookmarkEnd w:id="818"/>
    <w:p w:rsidR="00F84B59" w:rsidRDefault="00891E5A">
      <w:pPr>
        <w:spacing w:after="0"/>
      </w:pPr>
      <w:r>
        <w:rPr>
          <w:color w:val="FF0000"/>
          <w:sz w:val="28"/>
        </w:rPr>
        <w:lastRenderedPageBreak/>
        <w:t xml:space="preserve">      255)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256)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257) алып тасталды – ҚР Үкіметінің 10.07.2019 </w:t>
      </w:r>
      <w:r>
        <w:rPr>
          <w:color w:val="000000"/>
          <w:sz w:val="28"/>
        </w:rPr>
        <w:t>№ 497</w:t>
      </w:r>
      <w:r>
        <w:rPr>
          <w:color w:val="FF0000"/>
          <w:sz w:val="28"/>
        </w:rPr>
        <w:t xml:space="preserve"> қаулысымен.</w:t>
      </w:r>
      <w:r>
        <w:br/>
      </w:r>
      <w:r>
        <w:rPr>
          <w:color w:val="FF0000"/>
          <w:sz w:val="28"/>
        </w:rPr>
        <w:t xml:space="preserve">      258)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819" w:name="z1034"/>
      <w:r>
        <w:rPr>
          <w:color w:val="000000"/>
          <w:sz w:val="28"/>
        </w:rPr>
        <w:t>      259) транзиттiк әлеуеттi пайдалану туралы ақпаратты жинақтауды, автокөлiк құралдары қозғалысының қарқындылығын есепке алуды жүзеге асыру, жинақталған ақпаратты белгiленген нысандағы есеп беру құжаттары түрiнде берудi ұйымдастыру және жүзеге асыру;</w:t>
      </w:r>
    </w:p>
    <w:p w:rsidR="00F84B59" w:rsidRDefault="00891E5A">
      <w:pPr>
        <w:spacing w:after="0"/>
        <w:jc w:val="both"/>
      </w:pPr>
      <w:bookmarkStart w:id="820" w:name="z1035"/>
      <w:bookmarkEnd w:id="819"/>
      <w:r>
        <w:rPr>
          <w:color w:val="000000"/>
          <w:sz w:val="28"/>
        </w:rPr>
        <w:t>      260) шет мемлекеттердің құзыреттi органдарымен рұқсат беру құжаттарының бланкiлерiмен тепе-тең алмасуды жүргiзу;</w:t>
      </w:r>
    </w:p>
    <w:p w:rsidR="00F84B59" w:rsidRDefault="00891E5A">
      <w:pPr>
        <w:spacing w:after="0"/>
        <w:jc w:val="both"/>
      </w:pPr>
      <w:bookmarkStart w:id="821" w:name="z1036"/>
      <w:bookmarkEnd w:id="820"/>
      <w:r>
        <w:rPr>
          <w:color w:val="000000"/>
          <w:sz w:val="28"/>
        </w:rPr>
        <w:t>      261) жолаушылар мен багаждың тұрақты халықаралық және қалааралық облысаралық автомобиль тасымалы бағыттарының тiзiлiмiн жүргiзу;</w:t>
      </w:r>
    </w:p>
    <w:p w:rsidR="00F84B59" w:rsidRDefault="00891E5A">
      <w:pPr>
        <w:spacing w:after="0"/>
        <w:jc w:val="both"/>
      </w:pPr>
      <w:bookmarkStart w:id="822" w:name="z1037"/>
      <w:bookmarkEnd w:id="821"/>
      <w:r>
        <w:rPr>
          <w:color w:val="000000"/>
          <w:sz w:val="28"/>
        </w:rPr>
        <w:t>      262) Қазақстан Республикасы ратификациялаған халықаралық шарттарға сәйкес шет мемлекеттiң аумағы арқылы Қазақстан Республикасы тасымалдаушыларының жүрiп өтуiне рұқсат беруді жүзеге асыру;</w:t>
      </w:r>
    </w:p>
    <w:p w:rsidR="00F84B59" w:rsidRDefault="00891E5A">
      <w:pPr>
        <w:spacing w:after="0"/>
        <w:jc w:val="both"/>
      </w:pPr>
      <w:bookmarkStart w:id="823" w:name="z1038"/>
      <w:bookmarkEnd w:id="822"/>
      <w:r>
        <w:rPr>
          <w:color w:val="000000"/>
          <w:sz w:val="28"/>
        </w:rPr>
        <w:t>      263) Қазақстан Республикасының аумағы арқылы iрi көлемді және (немесе) ауыр салмақты көлiк құралдарының (шетелдіктерді қоса алғанда) жүрiп өтуiне арнайы рұқсаттар беруді жүзеге асыру;</w:t>
      </w:r>
    </w:p>
    <w:p w:rsidR="00F84B59" w:rsidRDefault="00891E5A">
      <w:pPr>
        <w:spacing w:after="0"/>
        <w:jc w:val="both"/>
      </w:pPr>
      <w:bookmarkStart w:id="824" w:name="z1039"/>
      <w:bookmarkEnd w:id="823"/>
      <w:r>
        <w:rPr>
          <w:color w:val="000000"/>
          <w:sz w:val="28"/>
        </w:rPr>
        <w:t>      264) тиiстi облыстардың, республикалық маңызы бар қалалардың, астананың жергiлiктi атқарушы органдарымен келісім бойынша жолаушылар мен багажды автомобильмен облысаралық қалааралық тұрақты тасымалдаудың бағыттары мен қозғалыс кестелерiн бекiту;</w:t>
      </w:r>
    </w:p>
    <w:p w:rsidR="00F84B59" w:rsidRDefault="00891E5A">
      <w:pPr>
        <w:spacing w:after="0"/>
        <w:jc w:val="both"/>
      </w:pPr>
      <w:bookmarkStart w:id="825" w:name="z1040"/>
      <w:bookmarkEnd w:id="824"/>
      <w:r>
        <w:rPr>
          <w:color w:val="000000"/>
          <w:sz w:val="28"/>
        </w:rPr>
        <w:t>      265) жолаушылар мен багаждың тұрақты халықаралық автомобиль тасымалдарын ұйымдастыру, көрсетiлген тасымалдардың бағыттары бойынша қозғалу кестесiн келiсу;</w:t>
      </w:r>
    </w:p>
    <w:p w:rsidR="00F84B59" w:rsidRDefault="00891E5A">
      <w:pPr>
        <w:spacing w:after="0"/>
        <w:jc w:val="both"/>
      </w:pPr>
      <w:bookmarkStart w:id="826" w:name="z1041"/>
      <w:bookmarkEnd w:id="825"/>
      <w:r>
        <w:rPr>
          <w:color w:val="000000"/>
          <w:sz w:val="28"/>
        </w:rPr>
        <w:t>      266) мемлекеттiң қоғамдық бiрлестiктермен және автомобиль көлiгi саласындағы қауымдастықтар (одақтар) нысанындағы заңды тұлғалар бiрлестiктерiмен өзара iс-қимылын қамтамасыз ету;</w:t>
      </w:r>
    </w:p>
    <w:p w:rsidR="00F84B59" w:rsidRDefault="00891E5A">
      <w:pPr>
        <w:spacing w:after="0"/>
        <w:jc w:val="both"/>
      </w:pPr>
      <w:bookmarkStart w:id="827" w:name="z1042"/>
      <w:bookmarkEnd w:id="826"/>
      <w:r>
        <w:rPr>
          <w:color w:val="000000"/>
          <w:sz w:val="28"/>
        </w:rPr>
        <w:t>      267) электрондық (цифрлық) тахографтарға электрондық карточкаларды дайындау және беру жөнiндегi қызметтi жүзеге асыруды бастағаны туралы хабарлама берген жеке және заңды тұлғалардың тiзiлiмiн жүргiзу;</w:t>
      </w:r>
    </w:p>
    <w:p w:rsidR="00F84B59" w:rsidRDefault="00891E5A">
      <w:pPr>
        <w:spacing w:after="0"/>
        <w:jc w:val="both"/>
      </w:pPr>
      <w:bookmarkStart w:id="828" w:name="z1043"/>
      <w:bookmarkEnd w:id="827"/>
      <w:r>
        <w:rPr>
          <w:color w:val="000000"/>
          <w:sz w:val="28"/>
        </w:rPr>
        <w:t>      268) халықаралық автомобильмен жүктердi тасымалдауға рұқсат беру туралы куәлiк және автомобиль құралдарына рұқсат карточкаларын беру;</w:t>
      </w:r>
    </w:p>
    <w:p w:rsidR="00F84B59" w:rsidRDefault="00891E5A">
      <w:pPr>
        <w:spacing w:after="0"/>
        <w:jc w:val="both"/>
      </w:pPr>
      <w:bookmarkStart w:id="829" w:name="z1044"/>
      <w:bookmarkEnd w:id="828"/>
      <w:r>
        <w:rPr>
          <w:color w:val="000000"/>
          <w:sz w:val="28"/>
        </w:rPr>
        <w:t>      269) Қазақстан Республикасы ратификациялаған халықаралық шарттарға сәйкес шет мемлекеттiң тасымалдаушыларына Қазақстан Республикасының аумағы арқылы жүрiп өтуге рұқсат беруді жүзеге асыру;</w:t>
      </w:r>
    </w:p>
    <w:p w:rsidR="00F84B59" w:rsidRDefault="00891E5A">
      <w:pPr>
        <w:spacing w:after="0"/>
        <w:jc w:val="both"/>
      </w:pPr>
      <w:bookmarkStart w:id="830" w:name="z1045"/>
      <w:bookmarkEnd w:id="829"/>
      <w:r>
        <w:rPr>
          <w:color w:val="000000"/>
          <w:sz w:val="28"/>
        </w:rPr>
        <w:lastRenderedPageBreak/>
        <w:t>      270) Қазақстан Республикасының автомобиль көлiгi туралы заңнамасының сақталуына мемлекеттік бақылауды жүзеге асыру;</w:t>
      </w:r>
    </w:p>
    <w:p w:rsidR="00F84B59" w:rsidRDefault="00891E5A">
      <w:pPr>
        <w:spacing w:after="0"/>
        <w:jc w:val="both"/>
      </w:pPr>
      <w:bookmarkStart w:id="831" w:name="z1046"/>
      <w:bookmarkEnd w:id="830"/>
      <w:r>
        <w:rPr>
          <w:color w:val="000000"/>
          <w:sz w:val="28"/>
        </w:rPr>
        <w:t>      271) Қазақстан Республикасының аумағы арқылы автокөлік құралдарының жүріп өтуін, Кеден одағының кедендік шекарасымен тұспа-тұс келетін Қазақстан Республикасының Мемлекеттік шекарасы арқылы автокөлік құралдарын өткізу пункттерінде, Қазақстан Республикасының аумағындағы көліктік бақылау бекеттерінде, жалпыға ортақ пайдаланылатын автомобиль жолдарында, қалалар немесе өзге де елді мекендер шекараларының шегіндегі автомобиль жолдарында бақылауды жүзеге асыру;</w:t>
      </w:r>
    </w:p>
    <w:p w:rsidR="00F84B59" w:rsidRDefault="00891E5A">
      <w:pPr>
        <w:spacing w:after="0"/>
        <w:jc w:val="both"/>
      </w:pPr>
      <w:bookmarkStart w:id="832" w:name="z1047"/>
      <w:bookmarkEnd w:id="831"/>
      <w:r>
        <w:rPr>
          <w:color w:val="000000"/>
          <w:sz w:val="28"/>
        </w:rPr>
        <w:t>      272) шетелдiк тасымалдаушылардың Қазақстан Республикасының аумағы арқылы каботаждық тасымалдауды жүзеге асыруын анықтау және жолын кесу;</w:t>
      </w:r>
    </w:p>
    <w:p w:rsidR="00F84B59" w:rsidRDefault="00891E5A">
      <w:pPr>
        <w:spacing w:after="0"/>
        <w:jc w:val="both"/>
      </w:pPr>
      <w:bookmarkStart w:id="833" w:name="z1048"/>
      <w:bookmarkEnd w:id="832"/>
      <w:r>
        <w:rPr>
          <w:color w:val="000000"/>
          <w:sz w:val="28"/>
        </w:rPr>
        <w:t>      273) Қазақстан Республикасы ратификациялаған халықаралық шарттарға сәйкес Қазақстан Республикасының аумағында халықаралық автомобиль тасымалдарын ұйымдастыру кезiнде рұқсат беру жүйесi талаптарының орындалуын бақылауды жүзеге асыру;</w:t>
      </w:r>
    </w:p>
    <w:p w:rsidR="00F84B59" w:rsidRDefault="00891E5A">
      <w:pPr>
        <w:spacing w:after="0"/>
        <w:jc w:val="both"/>
      </w:pPr>
      <w:bookmarkStart w:id="834" w:name="z1049"/>
      <w:bookmarkEnd w:id="833"/>
      <w:r>
        <w:rPr>
          <w:color w:val="000000"/>
          <w:sz w:val="28"/>
        </w:rPr>
        <w:t>      274) автокөлiк құралдарының Қазақстан Республикасының аумағы арқылы жүруiн, оның iшiнде отандық және шетелдiк тасымалдаушылардың Қазақстан Республикасының аумағында белгiленген автокөлiк құралдарының рұқсат етiлген көлемдiк және салмақтық өлшемдерiн сақтауын бақылауды жүзеге асыру;</w:t>
      </w:r>
    </w:p>
    <w:p w:rsidR="00F84B59" w:rsidRDefault="00891E5A">
      <w:pPr>
        <w:spacing w:after="0"/>
        <w:jc w:val="both"/>
      </w:pPr>
      <w:bookmarkStart w:id="835" w:name="z1050"/>
      <w:bookmarkEnd w:id="834"/>
      <w:r>
        <w:rPr>
          <w:color w:val="000000"/>
          <w:sz w:val="28"/>
        </w:rPr>
        <w:t>      275) сервис орталықтарын (шеберханаларды) бақылауды жүзеге асыру;</w:t>
      </w:r>
    </w:p>
    <w:p w:rsidR="00F84B59" w:rsidRDefault="00891E5A">
      <w:pPr>
        <w:spacing w:after="0"/>
        <w:jc w:val="both"/>
      </w:pPr>
      <w:bookmarkStart w:id="836" w:name="z1051"/>
      <w:bookmarkEnd w:id="835"/>
      <w:r>
        <w:rPr>
          <w:color w:val="000000"/>
          <w:sz w:val="28"/>
        </w:rPr>
        <w:t>      276) Қазақстан Республикасының мемлекеттiк органдарымен автомобиль көліктерінде және автожолдарда қауiпсiздiктi қамтамасыз ету мәселелері бойынша iс-қимылды жүзеге асыру;</w:t>
      </w:r>
    </w:p>
    <w:p w:rsidR="00F84B59" w:rsidRDefault="00891E5A">
      <w:pPr>
        <w:spacing w:after="0"/>
        <w:jc w:val="both"/>
      </w:pPr>
      <w:bookmarkStart w:id="837" w:name="z1052"/>
      <w:bookmarkEnd w:id="836"/>
      <w:r>
        <w:rPr>
          <w:color w:val="000000"/>
          <w:sz w:val="28"/>
        </w:rPr>
        <w:t>      277) Қазақстан Республикасының аумағы арқылы қауiптi жүктi тасымалдауға арнайы рұқсат беруді жүзеге асыру;</w:t>
      </w:r>
    </w:p>
    <w:p w:rsidR="00F84B59" w:rsidRDefault="00891E5A">
      <w:pPr>
        <w:spacing w:after="0"/>
        <w:jc w:val="both"/>
      </w:pPr>
      <w:bookmarkStart w:id="838" w:name="z1053"/>
      <w:bookmarkEnd w:id="837"/>
      <w:r>
        <w:rPr>
          <w:color w:val="000000"/>
          <w:sz w:val="28"/>
        </w:rPr>
        <w:t>      278) көлік құралын халықаралық қатынаста қауіпті жүктерді тасымалдауға жіберу туралы куәлік беру;</w:t>
      </w:r>
    </w:p>
    <w:p w:rsidR="00F84B59" w:rsidRDefault="00891E5A">
      <w:pPr>
        <w:spacing w:after="0"/>
        <w:jc w:val="both"/>
      </w:pPr>
      <w:bookmarkStart w:id="839" w:name="z1054"/>
      <w:bookmarkEnd w:id="838"/>
      <w:r>
        <w:rPr>
          <w:color w:val="000000"/>
          <w:sz w:val="28"/>
        </w:rPr>
        <w:t>      279) жылжымалы құрам мен жылжымалы құрамның кепілін мiндеттi мемлекеттік тiркеу тәртiбін әзірлеу;</w:t>
      </w:r>
    </w:p>
    <w:p w:rsidR="00F84B59" w:rsidRDefault="00891E5A">
      <w:pPr>
        <w:spacing w:after="0"/>
        <w:jc w:val="both"/>
      </w:pPr>
      <w:bookmarkStart w:id="840" w:name="z1055"/>
      <w:bookmarkEnd w:id="839"/>
      <w:r>
        <w:rPr>
          <w:color w:val="000000"/>
          <w:sz w:val="28"/>
        </w:rPr>
        <w:t>      280) жүк көлiгi құралдарын өлшеудiң халықаралық сертификатын берудi жүзеге асыру;</w:t>
      </w:r>
    </w:p>
    <w:p w:rsidR="00F84B59" w:rsidRDefault="00891E5A">
      <w:pPr>
        <w:spacing w:after="0"/>
        <w:jc w:val="both"/>
      </w:pPr>
      <w:bookmarkStart w:id="841" w:name="z1056"/>
      <w:bookmarkEnd w:id="840"/>
      <w:r>
        <w:rPr>
          <w:color w:val="000000"/>
          <w:sz w:val="28"/>
        </w:rPr>
        <w:t>      281) электрондық (цифрлық) тахографтар жөнiндегi ұлттық дерекқорды жүргiзу;</w:t>
      </w:r>
    </w:p>
    <w:p w:rsidR="00F84B59" w:rsidRDefault="00891E5A">
      <w:pPr>
        <w:spacing w:after="0"/>
        <w:jc w:val="both"/>
      </w:pPr>
      <w:bookmarkStart w:id="842" w:name="z1057"/>
      <w:bookmarkEnd w:id="841"/>
      <w:r>
        <w:rPr>
          <w:color w:val="000000"/>
          <w:sz w:val="28"/>
        </w:rPr>
        <w:t xml:space="preserve">      282) Қазақстан Республикасында тiркелген, халықаралық тасымалдауларды жүзеге асыру кезiнде тез бұзылатын жүктердi тасымалдауға арналған көлiк құралдарына Министрдің бұйрығымен бекітілген Автомобиль көлiгiмен </w:t>
      </w:r>
      <w:r>
        <w:rPr>
          <w:color w:val="000000"/>
          <w:sz w:val="28"/>
        </w:rPr>
        <w:lastRenderedPageBreak/>
        <w:t>жүктердi тасымалдау қағидаларында белгiленген талаптарға сәйкестiгi туралы куәлiк беру;</w:t>
      </w:r>
    </w:p>
    <w:p w:rsidR="00F84B59" w:rsidRDefault="00891E5A">
      <w:pPr>
        <w:spacing w:after="0"/>
        <w:jc w:val="both"/>
      </w:pPr>
      <w:bookmarkStart w:id="843" w:name="z1058"/>
      <w:bookmarkEnd w:id="842"/>
      <w:r>
        <w:rPr>
          <w:color w:val="000000"/>
          <w:sz w:val="28"/>
        </w:rPr>
        <w:t>      283) жолаушылар мен багажды автомобильмен тұрақты тасымалдауды ұйымдастырудың үлгi шартын әзірлеу;</w:t>
      </w:r>
    </w:p>
    <w:p w:rsidR="00F84B59" w:rsidRDefault="00891E5A">
      <w:pPr>
        <w:spacing w:after="0"/>
        <w:jc w:val="both"/>
      </w:pPr>
      <w:bookmarkStart w:id="844" w:name="z1059"/>
      <w:bookmarkEnd w:id="843"/>
      <w:r>
        <w:rPr>
          <w:color w:val="000000"/>
          <w:sz w:val="28"/>
        </w:rPr>
        <w:t>      284) жолаушылар мен жүктердi, оның iшiнде қауiптi жүктердi тасымалдау қағидаларының сақталуына бақылауды жүзеге асыру;</w:t>
      </w:r>
    </w:p>
    <w:p w:rsidR="00F84B59" w:rsidRDefault="00891E5A">
      <w:pPr>
        <w:spacing w:after="0"/>
        <w:jc w:val="both"/>
      </w:pPr>
      <w:bookmarkStart w:id="845" w:name="z1060"/>
      <w:bookmarkEnd w:id="844"/>
      <w:r>
        <w:rPr>
          <w:color w:val="000000"/>
          <w:sz w:val="28"/>
        </w:rPr>
        <w:t>      285) жолаушылар поездарының Қазақстан Республикасы аумағымен жүру жолында жолаушылар, багаж және жүк-багаж тасымалдау қағидаларының сақталуына бақылау жүргізу;</w:t>
      </w:r>
    </w:p>
    <w:p w:rsidR="00F84B59" w:rsidRDefault="00891E5A">
      <w:pPr>
        <w:spacing w:after="0"/>
        <w:jc w:val="both"/>
      </w:pPr>
      <w:bookmarkStart w:id="846" w:name="z1061"/>
      <w:bookmarkEnd w:id="845"/>
      <w:r>
        <w:rPr>
          <w:color w:val="000000"/>
          <w:sz w:val="28"/>
        </w:rPr>
        <w:t>      286) темiржол көлiгiндегi, оның iшiнде магистральдық, станциялық және кiрме темiржолдардағы қозғалыс қауiпсiздiгiнiң қамтамасыз етiлуiн бақылауды жүзеге асыру;</w:t>
      </w:r>
    </w:p>
    <w:p w:rsidR="00F84B59" w:rsidRDefault="00891E5A">
      <w:pPr>
        <w:spacing w:after="0"/>
        <w:jc w:val="both"/>
      </w:pPr>
      <w:bookmarkStart w:id="847" w:name="z1062"/>
      <w:bookmarkEnd w:id="846"/>
      <w:r>
        <w:rPr>
          <w:color w:val="000000"/>
          <w:sz w:val="28"/>
        </w:rPr>
        <w:t>      287) жылжымалы темiржол құрамының мемлекеттiк тiркелуiн бақылауды жүзеге асыру;</w:t>
      </w:r>
    </w:p>
    <w:p w:rsidR="00F84B59" w:rsidRDefault="00891E5A">
      <w:pPr>
        <w:spacing w:after="0"/>
        <w:jc w:val="both"/>
      </w:pPr>
      <w:bookmarkStart w:id="848" w:name="z1063"/>
      <w:bookmarkEnd w:id="847"/>
      <w:r>
        <w:rPr>
          <w:color w:val="000000"/>
          <w:sz w:val="28"/>
        </w:rPr>
        <w:t>      288) Мемлекеттік жылжымалы құрам тізілімін жүргізу;</w:t>
      </w:r>
    </w:p>
    <w:p w:rsidR="00F84B59" w:rsidRDefault="00891E5A">
      <w:pPr>
        <w:spacing w:after="0"/>
        <w:jc w:val="both"/>
      </w:pPr>
      <w:bookmarkStart w:id="849" w:name="z1064"/>
      <w:bookmarkEnd w:id="848"/>
      <w:r>
        <w:rPr>
          <w:color w:val="000000"/>
          <w:sz w:val="28"/>
        </w:rPr>
        <w:t>      289) темiржол көлiгiнде тасымалдау және басқа да қызметтi жүзеге асыратын жеке және заңды тұлғалардың қызметiн, оның ішінде бақылау-өлшеу техникалық құралдары мен аспаптарын қолдана отырып тексеру;</w:t>
      </w:r>
    </w:p>
    <w:p w:rsidR="00F84B59" w:rsidRDefault="00891E5A">
      <w:pPr>
        <w:spacing w:after="0"/>
        <w:jc w:val="both"/>
      </w:pPr>
      <w:bookmarkStart w:id="850" w:name="z1065"/>
      <w:bookmarkEnd w:id="849"/>
      <w:r>
        <w:rPr>
          <w:color w:val="000000"/>
          <w:sz w:val="28"/>
        </w:rPr>
        <w:t>      290) Министрдің бұйрығымен бекітілген Теміржол көлігіндегі қауіпсіздік қағидаларында белгіленген тәртіппен тасымалдау жөнінде көрсетілетін қызметтерді пайдаланушылар мен вагондар (контейнерлер) операторларын қоспағанда, тасымалдау процесіне қатысушының қауіпсіздігін басқару жүйесінің аудитін жүргізу;</w:t>
      </w:r>
    </w:p>
    <w:p w:rsidR="00F84B59" w:rsidRDefault="00891E5A">
      <w:pPr>
        <w:spacing w:after="0"/>
        <w:jc w:val="both"/>
      </w:pPr>
      <w:bookmarkStart w:id="851" w:name="z1066"/>
      <w:bookmarkEnd w:id="850"/>
      <w:r>
        <w:rPr>
          <w:color w:val="000000"/>
          <w:sz w:val="28"/>
        </w:rPr>
        <w:t>      291) магистральдық, станциялық және кiрме жолдарда қозғалыс қауiпсiздiгi талаптарының сақталуын тексеруді жүзеге асыру;</w:t>
      </w:r>
    </w:p>
    <w:p w:rsidR="00F84B59" w:rsidRDefault="00891E5A">
      <w:pPr>
        <w:spacing w:after="0"/>
        <w:jc w:val="both"/>
      </w:pPr>
      <w:bookmarkStart w:id="852" w:name="z1067"/>
      <w:bookmarkEnd w:id="851"/>
      <w:r>
        <w:rPr>
          <w:color w:val="000000"/>
          <w:sz w:val="28"/>
        </w:rPr>
        <w:t>      292) әлеуметтiк маңызы бар қатынастар бойынша жолаушылар тасымалын жүзеге асыруға байланысты тасымалдаушының шығыстарын ұзақ мерзімді субсидиялау қағидаларын әзірлеу;</w:t>
      </w:r>
    </w:p>
    <w:p w:rsidR="00F84B59" w:rsidRDefault="00891E5A">
      <w:pPr>
        <w:spacing w:after="0"/>
        <w:jc w:val="both"/>
      </w:pPr>
      <w:bookmarkStart w:id="853" w:name="z1068"/>
      <w:bookmarkEnd w:id="852"/>
      <w:r>
        <w:rPr>
          <w:color w:val="000000"/>
          <w:sz w:val="28"/>
        </w:rPr>
        <w:t>      293) әлеуметтік маңызы бар қатынастар бойынша жолаушылар тасымалын жүзеге асыруға байланысты тасымалдаушының шығыстарын ұзақ мерзімді субсидиялауға арналған үлгілік шартты әзірлеу;</w:t>
      </w:r>
    </w:p>
    <w:p w:rsidR="00F84B59" w:rsidRDefault="00891E5A">
      <w:pPr>
        <w:spacing w:after="0"/>
        <w:jc w:val="both"/>
      </w:pPr>
      <w:bookmarkStart w:id="854" w:name="z1069"/>
      <w:bookmarkEnd w:id="853"/>
      <w:r>
        <w:rPr>
          <w:color w:val="000000"/>
          <w:sz w:val="28"/>
        </w:rPr>
        <w:t>      294) әлеуметтік маңызы бар қатынастар бойынша жолаушыларды тасымалдаушылар мен вагондар (контейнерлер) операторларының вагондарды сатып алуын кредиттеу және олардың қаржылық лизингі кезінде сыйақының мөлшерлемесін субсидиялау қағидаларын әзірлеу;</w:t>
      </w:r>
    </w:p>
    <w:p w:rsidR="00F84B59" w:rsidRDefault="00891E5A">
      <w:pPr>
        <w:spacing w:after="0"/>
        <w:jc w:val="both"/>
      </w:pPr>
      <w:bookmarkStart w:id="855" w:name="z1070"/>
      <w:bookmarkEnd w:id="854"/>
      <w:r>
        <w:rPr>
          <w:color w:val="000000"/>
          <w:sz w:val="28"/>
        </w:rPr>
        <w:t xml:space="preserve">      295) әлеуметтік маңызы бар қатынастар бойынша жолаушыларды тасымалдаушылар мен вагондар (контейнерлер) операторларының вагондарды </w:t>
      </w:r>
      <w:r>
        <w:rPr>
          <w:color w:val="000000"/>
          <w:sz w:val="28"/>
        </w:rPr>
        <w:lastRenderedPageBreak/>
        <w:t>сатып алуын кредиттеу және олардың қаржылық лизингі кезінде сыйақының мөлшерлемесін субсидиялаудың үлгілік шартын әзірлеу;</w:t>
      </w:r>
    </w:p>
    <w:p w:rsidR="00F84B59" w:rsidRDefault="00891E5A">
      <w:pPr>
        <w:spacing w:after="0"/>
        <w:jc w:val="both"/>
      </w:pPr>
      <w:bookmarkStart w:id="856" w:name="z1071"/>
      <w:bookmarkEnd w:id="855"/>
      <w:r>
        <w:rPr>
          <w:color w:val="000000"/>
          <w:sz w:val="28"/>
        </w:rPr>
        <w:t>      296) шығыстары бюджет қаражаты есебінен ұзақ мерзімді субсидиялауға жататын әлеуметтік маңызы бар қатынастар бойынша жолаушылар тасымалын жүзеге асыратын тасымалдаушыларды айқындау бойынша ашық тендер негізінде конкурс өткізу қағидаларын әзірлеу;</w:t>
      </w:r>
    </w:p>
    <w:p w:rsidR="00F84B59" w:rsidRDefault="00891E5A">
      <w:pPr>
        <w:spacing w:after="0"/>
        <w:jc w:val="both"/>
      </w:pPr>
      <w:bookmarkStart w:id="857" w:name="z1072"/>
      <w:bookmarkEnd w:id="856"/>
      <w:r>
        <w:rPr>
          <w:color w:val="000000"/>
          <w:sz w:val="28"/>
        </w:rPr>
        <w:t>      297) әлеуметтік маңызы бар қатынастар бойынша жолаушылар тасымалы бойынша көрсетілетін қызметтерге бағалардың (тарифтердің) шекті деңгейлерін айқындау әдістемесін әзірлеу;</w:t>
      </w:r>
    </w:p>
    <w:p w:rsidR="00F84B59" w:rsidRDefault="00891E5A">
      <w:pPr>
        <w:spacing w:after="0"/>
        <w:jc w:val="both"/>
      </w:pPr>
      <w:bookmarkStart w:id="858" w:name="z1073"/>
      <w:bookmarkEnd w:id="857"/>
      <w:r>
        <w:rPr>
          <w:color w:val="000000"/>
          <w:sz w:val="28"/>
        </w:rPr>
        <w:t>      298) әлеуметтік маңызы бар қатынастар бойынша жолаушылар тасымалын жүзеге асыратын тасымалдаушылардың шығыстарын ұзақ мерзімді субсидиялау көлемдерін айқындау әдістемесін әзірлеу;</w:t>
      </w:r>
    </w:p>
    <w:p w:rsidR="00F84B59" w:rsidRDefault="00891E5A">
      <w:pPr>
        <w:spacing w:after="0"/>
        <w:jc w:val="both"/>
      </w:pPr>
      <w:bookmarkStart w:id="859" w:name="z1074"/>
      <w:bookmarkEnd w:id="858"/>
      <w:r>
        <w:rPr>
          <w:color w:val="000000"/>
          <w:sz w:val="28"/>
        </w:rPr>
        <w:t>      299) кеме қатынасы және теңiзде жүзу қауiпсiздiгiн қамтамасыз етудi бақылауды және қадағалауды жүзеге асыру;</w:t>
      </w:r>
    </w:p>
    <w:p w:rsidR="00F84B59" w:rsidRDefault="00891E5A">
      <w:pPr>
        <w:spacing w:after="0"/>
        <w:jc w:val="both"/>
      </w:pPr>
      <w:bookmarkStart w:id="860" w:name="z1075"/>
      <w:bookmarkEnd w:id="859"/>
      <w:r>
        <w:rPr>
          <w:color w:val="000000"/>
          <w:sz w:val="28"/>
        </w:rPr>
        <w:t>      300) Қазақстан Республикасының халықаралық шарттары негiзiнде шетелдік сыныптау қоғамын тану туралы шешім қабылдау;</w:t>
      </w:r>
    </w:p>
    <w:p w:rsidR="00F84B59" w:rsidRDefault="00891E5A">
      <w:pPr>
        <w:spacing w:after="0"/>
        <w:jc w:val="both"/>
      </w:pPr>
      <w:bookmarkStart w:id="861" w:name="z1076"/>
      <w:bookmarkEnd w:id="860"/>
      <w:r>
        <w:rPr>
          <w:color w:val="000000"/>
          <w:sz w:val="28"/>
        </w:rPr>
        <w:t>      301) кемелерді куәландыру бойынша өкілеттікті және шетелдік сыныптау қоғамдарының оларды ұсыну шарттарын айқындау жөнінде шетелдік сыныптау қоғамымен келісімдер жасасу;</w:t>
      </w:r>
    </w:p>
    <w:p w:rsidR="00F84B59" w:rsidRDefault="00891E5A">
      <w:pPr>
        <w:spacing w:after="0"/>
        <w:jc w:val="both"/>
      </w:pPr>
      <w:bookmarkStart w:id="862" w:name="z1077"/>
      <w:bookmarkEnd w:id="861"/>
      <w:r>
        <w:rPr>
          <w:color w:val="000000"/>
          <w:sz w:val="28"/>
        </w:rPr>
        <w:t>      302) порт құралдарын күзетуге бағалау жүргізу және порт құралдарын күзету жоспарын әзірлеу үшін уәкілетті ұйымды айқындау;</w:t>
      </w:r>
    </w:p>
    <w:p w:rsidR="00F84B59" w:rsidRDefault="00891E5A">
      <w:pPr>
        <w:spacing w:after="0"/>
        <w:jc w:val="both"/>
      </w:pPr>
      <w:bookmarkStart w:id="863" w:name="z1078"/>
      <w:bookmarkEnd w:id="862"/>
      <w:r>
        <w:rPr>
          <w:color w:val="000000"/>
          <w:sz w:val="28"/>
        </w:rPr>
        <w:t>      303) порт құралдарын күзетуді бағалау туралы есеп пен порт құралдарын күзету жоспарын және оларға түзетулерді мақұлдау;</w:t>
      </w:r>
    </w:p>
    <w:p w:rsidR="00F84B59" w:rsidRDefault="00891E5A">
      <w:pPr>
        <w:spacing w:after="0"/>
        <w:jc w:val="both"/>
      </w:pPr>
      <w:bookmarkStart w:id="864" w:name="z1079"/>
      <w:bookmarkEnd w:id="863"/>
      <w:r>
        <w:rPr>
          <w:color w:val="000000"/>
          <w:sz w:val="28"/>
        </w:rPr>
        <w:t>      304) әкiмшiлiк құқық бұзушылық жасалған жерде не заңды тұлғаға тиесiлi аумақты, үй-жайларды, көлiк құралдарын, тауарларды, өзге мүлiк пен заттарды тексерiп қарауды жүргiзу кезiнде табылған, әкiмшiлiк құқық бұзушылық жасаудың құралы немесе тiкелей объектiсi болған, заңды тұлғаға тиесiлi құжаттарды, тауарларды, өзге де мүлiктер мен заттарды алып қою;</w:t>
      </w:r>
    </w:p>
    <w:p w:rsidR="00F84B59" w:rsidRDefault="00891E5A">
      <w:pPr>
        <w:spacing w:after="0"/>
        <w:jc w:val="both"/>
      </w:pPr>
      <w:bookmarkStart w:id="865" w:name="z1080"/>
      <w:bookmarkEnd w:id="864"/>
      <w:r>
        <w:rPr>
          <w:color w:val="000000"/>
          <w:sz w:val="28"/>
        </w:rPr>
        <w:t>      305) авариялық жағдайларды және көлiк оқиғаларын, су көлiгiн пайдалану қағидаларын бұзушылықтың алдын алу жөнiндегi шаралар туралы мемлекеттiк органдарға ұсыныстар енгiзу;</w:t>
      </w:r>
    </w:p>
    <w:p w:rsidR="00F84B59" w:rsidRDefault="00891E5A">
      <w:pPr>
        <w:spacing w:after="0"/>
        <w:jc w:val="both"/>
      </w:pPr>
      <w:bookmarkStart w:id="866" w:name="z1081"/>
      <w:bookmarkEnd w:id="865"/>
      <w:r>
        <w:rPr>
          <w:color w:val="000000"/>
          <w:sz w:val="28"/>
        </w:rPr>
        <w:t>      306) әуе көлігін пайдалануға қатысты тасымалдаушының жолаушылар алдындағы тасымалдаушының азаматтық-құқықтық жауапкершiлiгiн мiндеттi сақтандыру шартын жасауын мемлекеттiк бақылауды жүзеге асыру;</w:t>
      </w:r>
    </w:p>
    <w:p w:rsidR="00F84B59" w:rsidRDefault="00891E5A">
      <w:pPr>
        <w:spacing w:after="0"/>
        <w:jc w:val="both"/>
      </w:pPr>
      <w:bookmarkStart w:id="867" w:name="z1082"/>
      <w:bookmarkEnd w:id="866"/>
      <w:r>
        <w:rPr>
          <w:color w:val="000000"/>
          <w:sz w:val="28"/>
        </w:rPr>
        <w:t>      307) порттық құрылыстардың қауiпсiз пайдаланылуын бақылауды және қадағалауды жүзеге асыру;</w:t>
      </w:r>
    </w:p>
    <w:p w:rsidR="00F84B59" w:rsidRDefault="00891E5A">
      <w:pPr>
        <w:spacing w:after="0"/>
        <w:jc w:val="both"/>
      </w:pPr>
      <w:bookmarkStart w:id="868" w:name="z1083"/>
      <w:bookmarkEnd w:id="867"/>
      <w:r>
        <w:rPr>
          <w:color w:val="000000"/>
          <w:sz w:val="28"/>
        </w:rPr>
        <w:lastRenderedPageBreak/>
        <w:t>      308) Қазақстан Республикасының заңнамасында көзделген тәртiппен және жағдайларда теңiз және шағын көлемдi кемелердi әкiмшiлiк ұстауды жүзеге асыру, теңiз және шағын көлемдi кемелердi тексерiп қарауды жүргізу;</w:t>
      </w:r>
    </w:p>
    <w:p w:rsidR="00F84B59" w:rsidRDefault="00891E5A">
      <w:pPr>
        <w:spacing w:after="0"/>
        <w:jc w:val="both"/>
      </w:pPr>
      <w:bookmarkStart w:id="869" w:name="z1084"/>
      <w:bookmarkEnd w:id="868"/>
      <w:r>
        <w:rPr>
          <w:color w:val="000000"/>
          <w:sz w:val="28"/>
        </w:rPr>
        <w:t>      309) кеме экипажын жасақтауға қойылатын талаптардың сақталуын бақылауды және қадағалауды жүзеге асыру;</w:t>
      </w:r>
    </w:p>
    <w:p w:rsidR="00F84B59" w:rsidRDefault="00891E5A">
      <w:pPr>
        <w:spacing w:after="0"/>
        <w:jc w:val="both"/>
      </w:pPr>
      <w:bookmarkStart w:id="870" w:name="z1085"/>
      <w:bookmarkEnd w:id="869"/>
      <w:r>
        <w:rPr>
          <w:color w:val="000000"/>
          <w:sz w:val="28"/>
        </w:rPr>
        <w:t>      310) жеке және заңды тұлғалардың су көлiгiнiң жұмыс істеу тәртiбiн айқындайтын Қазақстан Республикасы нормативтік құқықтық актілерінің талаптарын сақтауын мемлекеттік бақылау және қадағалау, оларды бұзушылықтарды анықтау және олардың жолын кесу жөнінде шаралар қолдану;</w:t>
      </w:r>
    </w:p>
    <w:p w:rsidR="00F84B59" w:rsidRDefault="00891E5A">
      <w:pPr>
        <w:spacing w:after="0"/>
        <w:jc w:val="both"/>
      </w:pPr>
      <w:bookmarkStart w:id="871" w:name="z1086"/>
      <w:bookmarkEnd w:id="870"/>
      <w:r>
        <w:rPr>
          <w:color w:val="000000"/>
          <w:sz w:val="28"/>
        </w:rPr>
        <w:t>      311) өз құзыретi шегiнде тексерулер нәтижелерi бойынша актiлер жасау және су көлiгiнiң жұмыс істеуі тәртiбiн айқындайтын Қазақстан Республикасының заңнамасын, стандарттары мен нормаларының анықталған бұзушылықтарын жою туралы ұйғарымдар енгiзу;</w:t>
      </w:r>
    </w:p>
    <w:p w:rsidR="00F84B59" w:rsidRDefault="00891E5A">
      <w:pPr>
        <w:spacing w:after="0"/>
        <w:jc w:val="both"/>
      </w:pPr>
      <w:bookmarkStart w:id="872" w:name="z1087"/>
      <w:bookmarkEnd w:id="871"/>
      <w:r>
        <w:rPr>
          <w:color w:val="000000"/>
          <w:sz w:val="28"/>
        </w:rPr>
        <w:t>      312) кемеде кеме құжаттарының бар болуын тексеру;</w:t>
      </w:r>
    </w:p>
    <w:p w:rsidR="00F84B59" w:rsidRDefault="00891E5A">
      <w:pPr>
        <w:spacing w:after="0"/>
        <w:jc w:val="both"/>
      </w:pPr>
      <w:bookmarkStart w:id="873" w:name="z1088"/>
      <w:bookmarkEnd w:id="872"/>
      <w:r>
        <w:rPr>
          <w:color w:val="000000"/>
          <w:sz w:val="28"/>
        </w:rPr>
        <w:t>      313) порттың теңiз әкiмшiлiгi арқылы жүзеге асырылатын теңiзде жүзу қауiпсiздiгiн бақылауды жүзеге асыру;</w:t>
      </w:r>
    </w:p>
    <w:p w:rsidR="00F84B59" w:rsidRDefault="00891E5A">
      <w:pPr>
        <w:spacing w:after="0"/>
        <w:jc w:val="both"/>
      </w:pPr>
      <w:bookmarkStart w:id="874" w:name="z1089"/>
      <w:bookmarkEnd w:id="873"/>
      <w:r>
        <w:rPr>
          <w:color w:val="000000"/>
          <w:sz w:val="28"/>
        </w:rPr>
        <w:t>      314) шет мемлекеттiң туын көтерiп жүзетiн кеменi Каспий теңізінің қазақстандық секторында пайдалануға рұқсат беру;</w:t>
      </w:r>
    </w:p>
    <w:p w:rsidR="00F84B59" w:rsidRDefault="00891E5A">
      <w:pPr>
        <w:spacing w:after="0"/>
        <w:jc w:val="both"/>
      </w:pPr>
      <w:bookmarkStart w:id="875" w:name="z1090"/>
      <w:bookmarkEnd w:id="874"/>
      <w:r>
        <w:rPr>
          <w:color w:val="000000"/>
          <w:sz w:val="28"/>
        </w:rPr>
        <w:t>      315) теңiз жолдарының навигациялық жағдайының құралдары қолданылатын аймақтағы құрылысты келiсу;</w:t>
      </w:r>
    </w:p>
    <w:p w:rsidR="00F84B59" w:rsidRDefault="00891E5A">
      <w:pPr>
        <w:spacing w:after="0"/>
        <w:jc w:val="both"/>
      </w:pPr>
      <w:bookmarkStart w:id="876" w:name="z1091"/>
      <w:bookmarkEnd w:id="875"/>
      <w:r>
        <w:rPr>
          <w:color w:val="000000"/>
          <w:sz w:val="28"/>
        </w:rPr>
        <w:t>      316) өз құзыретiне жатқызылған мәселелер бойынша сараптамаларға қатысу үшiн тиiстi мамандарды тарту;</w:t>
      </w:r>
    </w:p>
    <w:p w:rsidR="00F84B59" w:rsidRDefault="00891E5A">
      <w:pPr>
        <w:spacing w:after="0"/>
        <w:jc w:val="both"/>
      </w:pPr>
      <w:bookmarkStart w:id="877" w:name="z1092"/>
      <w:bookmarkEnd w:id="876"/>
      <w:r>
        <w:rPr>
          <w:color w:val="000000"/>
          <w:sz w:val="28"/>
        </w:rPr>
        <w:t>      317) кемелердi, оның iшiнде шағын көлемдi кемелердi, оларға құқықтарды мемлекеттiк тiркеу, тиiстi кеме құжаттарын беру, Мемлекеттiк кеме тiзiлiмiн, кеме кiтабын және жалға алынған шетелдiк кемелердiң тiзiлiмiн жүргiзу;</w:t>
      </w:r>
    </w:p>
    <w:p w:rsidR="00F84B59" w:rsidRDefault="00891E5A">
      <w:pPr>
        <w:spacing w:after="0"/>
        <w:jc w:val="both"/>
      </w:pPr>
      <w:bookmarkStart w:id="878" w:name="z1093"/>
      <w:bookmarkEnd w:id="877"/>
      <w:r>
        <w:rPr>
          <w:color w:val="000000"/>
          <w:sz w:val="28"/>
        </w:rPr>
        <w:t>      318) кемелерді (оның ішінде шағын көлемді кемелерді), салдарды және ішкі су жолдарында орналасқан өзге де жүзу объектілері мен құрылыстарын олардың кемелерді пайдалану қауіпсіздігін қамтамасыз ету талаптарына сәйкестік тұрғысынан қарап-тексеруді жүргізу;</w:t>
      </w:r>
    </w:p>
    <w:p w:rsidR="00F84B59" w:rsidRDefault="00891E5A">
      <w:pPr>
        <w:spacing w:after="0"/>
        <w:jc w:val="both"/>
      </w:pPr>
      <w:bookmarkStart w:id="879" w:name="z1094"/>
      <w:bookmarkEnd w:id="878"/>
      <w:r>
        <w:rPr>
          <w:color w:val="000000"/>
          <w:sz w:val="28"/>
        </w:rPr>
        <w:t>      319) көлік оқиғасы туралы уәкілетті органды құлақтандыру, кемелермен, оның ішінде шағын көлемді кемелермен болған көлік оқиғаларын тергеп-тексерулерді, сыныптауды және есепке алуды жүргізу үшін қажетті ақпаратты және дәлелдемелерді жинау;</w:t>
      </w:r>
    </w:p>
    <w:p w:rsidR="00F84B59" w:rsidRDefault="00891E5A">
      <w:pPr>
        <w:spacing w:after="0"/>
        <w:jc w:val="both"/>
      </w:pPr>
      <w:bookmarkStart w:id="880" w:name="z1095"/>
      <w:bookmarkEnd w:id="879"/>
      <w:r>
        <w:rPr>
          <w:color w:val="000000"/>
          <w:sz w:val="28"/>
        </w:rPr>
        <w:t>      320) алкогольдік, есiрткiлік және уытқұмарлық масаң күйдегi шағын көлемдi кемелердiң кеме жүргiзушiлерiн жүргізуден шеттету және оларды медициналық куәландыруға жiберу;</w:t>
      </w:r>
    </w:p>
    <w:p w:rsidR="00F84B59" w:rsidRDefault="00891E5A">
      <w:pPr>
        <w:spacing w:after="0"/>
        <w:jc w:val="both"/>
      </w:pPr>
      <w:bookmarkStart w:id="881" w:name="z1096"/>
      <w:bookmarkEnd w:id="880"/>
      <w:r>
        <w:rPr>
          <w:color w:val="000000"/>
          <w:sz w:val="28"/>
        </w:rPr>
        <w:lastRenderedPageBreak/>
        <w:t>      321) жеке және заңды тұлғалардың ішкi су жолдарымен жүзу қағидаларын сақтауын бақылауды және қадағалауды жүзеге асыру;</w:t>
      </w:r>
    </w:p>
    <w:p w:rsidR="00F84B59" w:rsidRDefault="00891E5A">
      <w:pPr>
        <w:spacing w:after="0"/>
        <w:jc w:val="both"/>
      </w:pPr>
      <w:bookmarkStart w:id="882" w:name="z1097"/>
      <w:bookmarkEnd w:id="881"/>
      <w:r>
        <w:rPr>
          <w:color w:val="000000"/>
          <w:sz w:val="28"/>
        </w:rPr>
        <w:t>      322) кеме қатынасы қауiпсiздiгiн қамтамасыз етудi ұйымдастыру, жеке және заңды тұлғалардың iшкi су көлiгiнiң жұмыс iстеу тәртiбiн айқындайтын Қазақстан Республикасының заңнамалық актiлерiн және өзге де нормативтiк құқықтық актiлерiн сақтауын бақылауды ұйымдастыру;</w:t>
      </w:r>
    </w:p>
    <w:p w:rsidR="00F84B59" w:rsidRDefault="00891E5A">
      <w:pPr>
        <w:spacing w:after="0"/>
        <w:jc w:val="both"/>
      </w:pPr>
      <w:bookmarkStart w:id="883" w:name="z1098"/>
      <w:bookmarkEnd w:id="882"/>
      <w:r>
        <w:rPr>
          <w:color w:val="000000"/>
          <w:sz w:val="28"/>
        </w:rPr>
        <w:t>      323) iшкi су жолдарында кеме қатынасын жүзеге асыратын кеме иелерiнiң, кеме экипажы мүшелерiнiң, жеке және заңды тұлғалардың Қазақстан Республикасының iшкi су көлiгi туралы заңнамасына сәйкес кемелердi пайдалану қауiпсiздiгiн қамтамасыз ету талаптарын орындауын бақылауды және қадағалауды жүзеге асыру;</w:t>
      </w:r>
    </w:p>
    <w:p w:rsidR="00F84B59" w:rsidRDefault="00891E5A">
      <w:pPr>
        <w:spacing w:after="0"/>
        <w:jc w:val="both"/>
      </w:pPr>
      <w:bookmarkStart w:id="884" w:name="z1099"/>
      <w:bookmarkEnd w:id="883"/>
      <w:r>
        <w:rPr>
          <w:color w:val="000000"/>
          <w:sz w:val="28"/>
        </w:rPr>
        <w:t>      324) кеменi пайдалану қауiпсiздiгiн қамтамасыз ету талаптарына сәйкес келмейтiн кемелердi (оның iшiнде шағын көлемдi), салдар мен өзге де жүзу объектiлерiн ұстау;</w:t>
      </w:r>
    </w:p>
    <w:p w:rsidR="00F84B59" w:rsidRDefault="00891E5A">
      <w:pPr>
        <w:spacing w:after="0"/>
        <w:jc w:val="both"/>
      </w:pPr>
      <w:bookmarkStart w:id="885" w:name="z1100"/>
      <w:bookmarkEnd w:id="884"/>
      <w:r>
        <w:rPr>
          <w:color w:val="000000"/>
          <w:sz w:val="28"/>
        </w:rPr>
        <w:t>      325) кемені пайдалану қауiпсiздiгiне, адамдардың өмiрi мен денсаулығына, жүктердiң сақталуына қауiп болған кезде кемелердiң (оның iшiнде шағын көлемдi), салдар мен өзге де жүзу объектілерінің қозғалысын тоқтата тұру және тыйым салу;</w:t>
      </w:r>
    </w:p>
    <w:p w:rsidR="00F84B59" w:rsidRDefault="00891E5A">
      <w:pPr>
        <w:spacing w:after="0"/>
        <w:jc w:val="both"/>
      </w:pPr>
      <w:bookmarkStart w:id="886" w:name="z1101"/>
      <w:bookmarkEnd w:id="885"/>
      <w:r>
        <w:rPr>
          <w:color w:val="000000"/>
          <w:sz w:val="28"/>
        </w:rPr>
        <w:t>      326) кеме қатынасы су жолдарының және навигациялық жабдық құралдарының тиiстi күтiп-ұсталуын бақылауды және қадағалауды жүзеге асыру;</w:t>
      </w:r>
    </w:p>
    <w:p w:rsidR="00F84B59" w:rsidRDefault="00891E5A">
      <w:pPr>
        <w:spacing w:after="0"/>
        <w:jc w:val="both"/>
      </w:pPr>
      <w:bookmarkStart w:id="887" w:name="z1102"/>
      <w:bookmarkEnd w:id="886"/>
      <w:r>
        <w:rPr>
          <w:color w:val="000000"/>
          <w:sz w:val="28"/>
        </w:rPr>
        <w:t>      327) iшкi су жолдарын кеме қатынайтындай күйде қамтамасыз ету және шлюздердi ұстау;</w:t>
      </w:r>
    </w:p>
    <w:p w:rsidR="00F84B59" w:rsidRDefault="00891E5A">
      <w:pPr>
        <w:spacing w:after="0"/>
        <w:jc w:val="both"/>
      </w:pPr>
      <w:bookmarkStart w:id="888" w:name="z1103"/>
      <w:bookmarkEnd w:id="887"/>
      <w:r>
        <w:rPr>
          <w:color w:val="000000"/>
          <w:sz w:val="28"/>
        </w:rPr>
        <w:t>      328) Қазақстан Республикасының Мемлекеттiк Туын көтерiп жүзу құқығын беру және кеменi шет мемлекеттiң туын көтерiп жүзуге уақытша ауыстыру туралы шешiм қабылдау;</w:t>
      </w:r>
    </w:p>
    <w:p w:rsidR="00F84B59" w:rsidRDefault="00891E5A">
      <w:pPr>
        <w:spacing w:after="0"/>
        <w:jc w:val="both"/>
      </w:pPr>
      <w:bookmarkStart w:id="889" w:name="z1104"/>
      <w:bookmarkEnd w:id="888"/>
      <w:r>
        <w:rPr>
          <w:color w:val="000000"/>
          <w:sz w:val="28"/>
        </w:rPr>
        <w:t>      329) Қазақстан Республикасының шекара маңы аймағының учаскелерiн қоспағанда, кемелердiң iшкi су жолдарымен жүзу шарттарын навигациялық-гидрографиялық қамтамасыз етудi жүзеге асыру;</w:t>
      </w:r>
    </w:p>
    <w:p w:rsidR="00F84B59" w:rsidRDefault="00891E5A">
      <w:pPr>
        <w:spacing w:after="0"/>
        <w:jc w:val="both"/>
      </w:pPr>
      <w:bookmarkStart w:id="890" w:name="z1105"/>
      <w:bookmarkEnd w:id="889"/>
      <w:r>
        <w:rPr>
          <w:color w:val="000000"/>
          <w:sz w:val="28"/>
        </w:rPr>
        <w:t>      330) техникалық қарап-тексеру операторларының тiзiлiмiн жүргiзу;</w:t>
      </w:r>
    </w:p>
    <w:p w:rsidR="00F84B59" w:rsidRDefault="00891E5A">
      <w:pPr>
        <w:spacing w:after="0"/>
        <w:jc w:val="both"/>
      </w:pPr>
      <w:bookmarkStart w:id="891" w:name="z1106"/>
      <w:bookmarkEnd w:id="890"/>
      <w:r>
        <w:rPr>
          <w:color w:val="000000"/>
          <w:sz w:val="28"/>
        </w:rPr>
        <w:t>      331) техникалық қарап-тексеру операторларының механикалық көлiк құралдары мен олардың тiркемелерiн мiндеттi техникалық қарап-тексеруден өткізуді ұйымдастыру және жүргізу тәртiбiн сақтауына мемлекеттiк бақылауды жүзеге асыру;</w:t>
      </w:r>
    </w:p>
    <w:p w:rsidR="00F84B59" w:rsidRDefault="00891E5A">
      <w:pPr>
        <w:spacing w:after="0"/>
        <w:jc w:val="both"/>
      </w:pPr>
      <w:bookmarkStart w:id="892" w:name="z1107"/>
      <w:bookmarkEnd w:id="891"/>
      <w:r>
        <w:rPr>
          <w:color w:val="000000"/>
          <w:sz w:val="28"/>
        </w:rPr>
        <w:t xml:space="preserve">      332) жеке және заңды тұлғалардың темiржол көлiгiнiң жұмыс iстеу тәртiбiн айқындайтын Қазақстан Республикасының нормативтiк құқықтық актiлерін, </w:t>
      </w:r>
      <w:r>
        <w:rPr>
          <w:color w:val="000000"/>
          <w:sz w:val="28"/>
        </w:rPr>
        <w:lastRenderedPageBreak/>
        <w:t>халықаралық шарттарын сақтауын бақылауды, оларды бұзушылықтарды анықтау және олардың жолын кесу жөнiнде шаралар қолдану;</w:t>
      </w:r>
    </w:p>
    <w:bookmarkEnd w:id="892"/>
    <w:p w:rsidR="00F84B59" w:rsidRDefault="00891E5A">
      <w:pPr>
        <w:spacing w:after="0"/>
        <w:jc w:val="both"/>
      </w:pPr>
      <w:r>
        <w:rPr>
          <w:color w:val="000000"/>
          <w:sz w:val="28"/>
        </w:rPr>
        <w:t>      332-1) қайта жабдықтау салдарынан кеменiң техникалық деректерi өзгерген жағдайда шағын көлемдi кемелердi қайта тiркеудi жүргiзу;</w:t>
      </w:r>
    </w:p>
    <w:p w:rsidR="00F84B59" w:rsidRDefault="00891E5A">
      <w:pPr>
        <w:spacing w:after="0"/>
        <w:jc w:val="both"/>
      </w:pPr>
      <w:r>
        <w:rPr>
          <w:color w:val="000000"/>
          <w:sz w:val="28"/>
        </w:rPr>
        <w:t>      332-2) қауіпсіздік сертификатын беру;</w:t>
      </w:r>
    </w:p>
    <w:p w:rsidR="00F84B59" w:rsidRDefault="00891E5A">
      <w:pPr>
        <w:spacing w:after="0"/>
        <w:jc w:val="both"/>
      </w:pPr>
      <w:r>
        <w:rPr>
          <w:color w:val="000000"/>
          <w:sz w:val="28"/>
        </w:rPr>
        <w:t>      332-3) басқа мемлекеттердің аумағында кемелермен болған авариялық жағдайларды тергеп-тексеруге қатысу;</w:t>
      </w:r>
    </w:p>
    <w:p w:rsidR="00F84B59" w:rsidRDefault="00891E5A">
      <w:pPr>
        <w:spacing w:after="0"/>
        <w:jc w:val="both"/>
      </w:pPr>
      <w:bookmarkStart w:id="893" w:name="z1108"/>
      <w:r>
        <w:rPr>
          <w:color w:val="000000"/>
          <w:sz w:val="28"/>
        </w:rPr>
        <w:t>      333) Халықаралық азаматтық авиация ұйымының (ИКАО) стандарттары мен ұсынылатын практикасына сәйкес нұсқамалық материалдарды бекіту, сондай-ақ ұшуға жарамдылық жөніндегі директиваларды шығару;</w:t>
      </w:r>
    </w:p>
    <w:bookmarkEnd w:id="893"/>
    <w:p w:rsidR="00F84B59" w:rsidRDefault="00891E5A">
      <w:pPr>
        <w:spacing w:after="0"/>
      </w:pPr>
      <w:r>
        <w:rPr>
          <w:color w:val="FF0000"/>
          <w:sz w:val="28"/>
        </w:rPr>
        <w:t>      334) алып тасталды - ҚР Үкіметінің 31.07.2019 № 561 қаулысымен.</w:t>
      </w:r>
      <w:r>
        <w:br/>
      </w:r>
      <w:r>
        <w:rPr>
          <w:color w:val="FF0000"/>
          <w:sz w:val="28"/>
        </w:rPr>
        <w:t>      335) алып тасталды - ҚР Үкіметінің 31.07.2019 № 561 қаулысымен.</w:t>
      </w:r>
      <w:r>
        <w:br/>
      </w:r>
    </w:p>
    <w:p w:rsidR="00F84B59" w:rsidRDefault="00891E5A">
      <w:pPr>
        <w:spacing w:after="0"/>
        <w:jc w:val="both"/>
      </w:pPr>
      <w:bookmarkStart w:id="894" w:name="z1111"/>
      <w:r>
        <w:rPr>
          <w:color w:val="000000"/>
          <w:sz w:val="28"/>
        </w:rPr>
        <w:t>      336) Қазақстан Республикасына (Қазақстан Республикасынан) тұрақты жолаушылар рейстерін орындауды жоспарлайтын шетелдік тасымалдаушыларды аккредиттеуді және аккредиттеу туралы куәлікті беруді, сондай-ақ ондай куәлікті беруден бас тартуды жүзеге асыру;</w:t>
      </w:r>
    </w:p>
    <w:bookmarkEnd w:id="894"/>
    <w:p w:rsidR="00F84B59" w:rsidRDefault="00891E5A">
      <w:pPr>
        <w:spacing w:after="0"/>
      </w:pPr>
      <w:r>
        <w:rPr>
          <w:color w:val="FF0000"/>
          <w:sz w:val="28"/>
        </w:rPr>
        <w:t>      337) алып тасталды - ҚР Үкіметінің 31.07.2019 № 561 қаулысымен.</w:t>
      </w:r>
      <w:r>
        <w:br/>
      </w:r>
      <w:r>
        <w:rPr>
          <w:color w:val="FF0000"/>
          <w:sz w:val="28"/>
        </w:rPr>
        <w:t>      338) алып тасталды - ҚР Үкіметінің 31.07.2019 № 561 қаулысымен.</w:t>
      </w:r>
      <w:r>
        <w:br/>
      </w:r>
      <w:r>
        <w:rPr>
          <w:color w:val="FF0000"/>
          <w:sz w:val="28"/>
        </w:rPr>
        <w:t>      339) алып тасталды - ҚР Үкіметінің 31.07.2019 № 561 қаулысымен.</w:t>
      </w:r>
      <w:r>
        <w:br/>
      </w:r>
      <w:r>
        <w:rPr>
          <w:color w:val="FF0000"/>
          <w:sz w:val="28"/>
        </w:rPr>
        <w:t>      340) алып тасталды - ҚР Үкіметінің 31.07.2019 № 561 қаулысымен.</w:t>
      </w:r>
      <w:r>
        <w:br/>
      </w:r>
      <w:r>
        <w:rPr>
          <w:color w:val="FF0000"/>
          <w:sz w:val="28"/>
        </w:rPr>
        <w:t>      341) алып тасталды - ҚР Үкіметінің 31.07.2019 № 561 қаулысымен.</w:t>
      </w:r>
      <w:r>
        <w:br/>
      </w:r>
      <w:r>
        <w:rPr>
          <w:color w:val="FF0000"/>
          <w:sz w:val="28"/>
        </w:rPr>
        <w:t>      342) алып тасталды - ҚР Үкіметінің 31.07.2019 № 561 қаулысымен.</w:t>
      </w:r>
      <w:r>
        <w:br/>
      </w:r>
    </w:p>
    <w:p w:rsidR="00F84B59" w:rsidRDefault="00891E5A">
      <w:pPr>
        <w:spacing w:after="0"/>
        <w:jc w:val="both"/>
      </w:pPr>
      <w:bookmarkStart w:id="895" w:name="z1118"/>
      <w:r>
        <w:rPr>
          <w:color w:val="000000"/>
          <w:sz w:val="28"/>
        </w:rPr>
        <w:t>      343) азаматтық авиация ұйымдарының азаматтық әуе кемелерiнiң ұшуға жарамдылығы нормаларын қамтамасыз етуiн бақылауды және қадағалауды жүзеге асыру;</w:t>
      </w:r>
    </w:p>
    <w:p w:rsidR="00F84B59" w:rsidRDefault="00891E5A">
      <w:pPr>
        <w:spacing w:after="0"/>
        <w:jc w:val="both"/>
      </w:pPr>
      <w:bookmarkStart w:id="896" w:name="z1119"/>
      <w:bookmarkEnd w:id="895"/>
      <w:r>
        <w:rPr>
          <w:color w:val="000000"/>
          <w:sz w:val="28"/>
        </w:rPr>
        <w:t>      344) халықаралық әуе тасымалдарының жүзеге асырылуына бақылауды және қадағалауды жүргізу;</w:t>
      </w:r>
    </w:p>
    <w:bookmarkEnd w:id="896"/>
    <w:p w:rsidR="00F84B59" w:rsidRDefault="00891E5A">
      <w:pPr>
        <w:spacing w:after="0"/>
      </w:pPr>
      <w:r>
        <w:rPr>
          <w:color w:val="FF0000"/>
          <w:sz w:val="28"/>
        </w:rPr>
        <w:t>      345) алып тасталды - ҚР Үкіметінің 31.07.2019 № 561 қаулысымен.</w:t>
      </w:r>
      <w:r>
        <w:br/>
      </w:r>
      <w:r>
        <w:rPr>
          <w:color w:val="FF0000"/>
          <w:sz w:val="28"/>
        </w:rPr>
        <w:t>      346) алып тасталды - ҚР Үкіметінің 31.07.2019 № 561 қаулысымен.</w:t>
      </w:r>
      <w:r>
        <w:br/>
      </w:r>
    </w:p>
    <w:p w:rsidR="00F84B59" w:rsidRDefault="00891E5A">
      <w:pPr>
        <w:spacing w:after="0"/>
        <w:jc w:val="both"/>
      </w:pPr>
      <w:bookmarkStart w:id="897" w:name="z1122"/>
      <w:r>
        <w:rPr>
          <w:color w:val="000000"/>
          <w:sz w:val="28"/>
        </w:rPr>
        <w:t>      347) халықаралық рейстердi қамтамасыз етуге рұқсат етiлмеген әуежайлардан (әуежайларға) халықаралық ұшуды орындайтын азаматтық әуе кемелерiн қабылдауға, ұшуға шығаруға және оларға қызмет көрсетуге уақытша рұқсаттарды беру;</w:t>
      </w:r>
    </w:p>
    <w:bookmarkEnd w:id="897"/>
    <w:p w:rsidR="00F84B59" w:rsidRDefault="00891E5A">
      <w:pPr>
        <w:spacing w:after="0"/>
      </w:pPr>
      <w:r>
        <w:rPr>
          <w:color w:val="FF0000"/>
          <w:sz w:val="28"/>
        </w:rPr>
        <w:t>      348) алып тасталды - ҚР Үкіметінің 31.07.2019 № 561 қаулысымен.</w:t>
      </w:r>
      <w:r>
        <w:br/>
      </w:r>
      <w:r>
        <w:rPr>
          <w:color w:val="FF0000"/>
          <w:sz w:val="28"/>
        </w:rPr>
        <w:t>      349) алып тасталды - ҚР Үкіметінің 31.07.2019 № 561 қаулысымен.</w:t>
      </w:r>
      <w:r>
        <w:br/>
      </w:r>
      <w:r>
        <w:rPr>
          <w:color w:val="FF0000"/>
          <w:sz w:val="28"/>
        </w:rPr>
        <w:lastRenderedPageBreak/>
        <w:t>      350) алып тасталды - ҚР Үкіметінің 31.07.2019 № 561 қаулысымен.</w:t>
      </w:r>
      <w:r>
        <w:br/>
      </w:r>
    </w:p>
    <w:p w:rsidR="00F84B59" w:rsidRDefault="00891E5A">
      <w:pPr>
        <w:spacing w:after="0"/>
        <w:jc w:val="both"/>
      </w:pPr>
      <w:bookmarkStart w:id="898" w:name="z1126"/>
      <w:r>
        <w:rPr>
          <w:color w:val="000000"/>
          <w:sz w:val="28"/>
        </w:rPr>
        <w:t>      351) "Қазақстан Республикасының әуе кеңiстiгiн пайдалану туралы" Қазақстан Республикасы Заңының ережелерін ескере отырып, азаматтық әуе кемелерiнiң халықаралық тұрақты емес (бiржолғы) ұшуларды орындауына және авиация қызметіне рұқсат беру;</w:t>
      </w:r>
    </w:p>
    <w:bookmarkEnd w:id="898"/>
    <w:p w:rsidR="00F84B59" w:rsidRDefault="00891E5A">
      <w:pPr>
        <w:spacing w:after="0"/>
      </w:pPr>
      <w:r>
        <w:rPr>
          <w:color w:val="FF0000"/>
          <w:sz w:val="28"/>
        </w:rPr>
        <w:t>      352) алып тасталды - ҚР Үкіметінің 31.07.2019 № 561 қаулысымен.</w:t>
      </w:r>
      <w:r>
        <w:br/>
      </w:r>
      <w:r>
        <w:rPr>
          <w:color w:val="FF0000"/>
          <w:sz w:val="28"/>
        </w:rPr>
        <w:t>      353) алып тасталды - ҚР Үкіметінің 31.07.2019 № 561 қаулысымен.</w:t>
      </w:r>
      <w:r>
        <w:br/>
      </w:r>
      <w:r>
        <w:rPr>
          <w:color w:val="FF0000"/>
          <w:sz w:val="28"/>
        </w:rPr>
        <w:t>      354) алып тасталды - ҚР Үкіметінің 31.07.2019 № 561 қаулысымен.</w:t>
      </w:r>
      <w:r>
        <w:br/>
      </w:r>
    </w:p>
    <w:p w:rsidR="00F84B59" w:rsidRDefault="00891E5A">
      <w:pPr>
        <w:spacing w:after="0"/>
        <w:jc w:val="both"/>
      </w:pPr>
      <w:bookmarkStart w:id="899" w:name="z1130"/>
      <w:r>
        <w:rPr>
          <w:color w:val="000000"/>
          <w:sz w:val="28"/>
        </w:rPr>
        <w:t>      355) iшкi әуе трассалары, жергiлiктi әуе желiлерi, ұшу маршруттары бойынша және әуе трассаларынан тыс халықаралық ұшуды орындауды келiсу;</w:t>
      </w:r>
    </w:p>
    <w:bookmarkEnd w:id="899"/>
    <w:p w:rsidR="00F84B59" w:rsidRDefault="00891E5A">
      <w:pPr>
        <w:spacing w:after="0"/>
      </w:pPr>
      <w:r>
        <w:rPr>
          <w:color w:val="FF0000"/>
          <w:sz w:val="28"/>
        </w:rPr>
        <w:t>      356) алып тасталды - ҚР Үкіметінің 31.07.2019 № 561 қаулысымен.</w:t>
      </w:r>
      <w:r>
        <w:br/>
      </w:r>
      <w:r>
        <w:rPr>
          <w:color w:val="FF0000"/>
          <w:sz w:val="28"/>
        </w:rPr>
        <w:t>      357) алып тасталды - ҚР Үкіметінің 31.07.2019 № 561 қаулысымен.</w:t>
      </w:r>
      <w:r>
        <w:br/>
      </w:r>
    </w:p>
    <w:p w:rsidR="00F84B59" w:rsidRDefault="00891E5A">
      <w:pPr>
        <w:spacing w:after="0"/>
        <w:jc w:val="both"/>
      </w:pPr>
      <w:bookmarkStart w:id="900" w:name="z1133"/>
      <w:r>
        <w:rPr>
          <w:color w:val="000000"/>
          <w:sz w:val="28"/>
        </w:rPr>
        <w:t>      358) Қазақстан Республикасының авиакомпаниялары арасында тұрақты әуе тасымалдарын жүзеге асыру үшін халықаралық және субсидияланатын (облыс ішіндегілерді қоспағанда) авиамаршруттарға куәлiктер беру;</w:t>
      </w:r>
    </w:p>
    <w:bookmarkEnd w:id="900"/>
    <w:p w:rsidR="00F84B59" w:rsidRDefault="00891E5A">
      <w:pPr>
        <w:spacing w:after="0"/>
      </w:pPr>
      <w:r>
        <w:rPr>
          <w:color w:val="FF0000"/>
          <w:sz w:val="28"/>
        </w:rPr>
        <w:t>      359) - 365) алып тасталды - ҚР Үкіметінің 31.07.2019 № 561 қаулысымен.</w:t>
      </w:r>
      <w:r>
        <w:br/>
      </w:r>
    </w:p>
    <w:p w:rsidR="00F84B59" w:rsidRDefault="00891E5A">
      <w:pPr>
        <w:spacing w:after="0"/>
        <w:jc w:val="both"/>
      </w:pPr>
      <w:bookmarkStart w:id="901" w:name="z1141"/>
      <w:r>
        <w:rPr>
          <w:color w:val="000000"/>
          <w:sz w:val="28"/>
        </w:rPr>
        <w:t>      366) Қазақстан Республикасының әуеайлақтарында қонбай не қона отырып, Қазақстан Республикасының аумағы арқылы коммерциялық емес мақсаттарда халықаралық тұрақты ұшуды орындауға рұқсат беру;</w:t>
      </w:r>
    </w:p>
    <w:bookmarkEnd w:id="901"/>
    <w:p w:rsidR="00F84B59" w:rsidRDefault="00891E5A">
      <w:pPr>
        <w:spacing w:after="0"/>
      </w:pPr>
      <w:r>
        <w:rPr>
          <w:color w:val="FF0000"/>
          <w:sz w:val="28"/>
        </w:rPr>
        <w:t>      367) алып тасталды - ҚР Үкіметінің 31.07.2019 № 561 қаулысымен.</w:t>
      </w:r>
      <w:r>
        <w:br/>
      </w:r>
      <w:r>
        <w:rPr>
          <w:color w:val="FF0000"/>
          <w:sz w:val="28"/>
        </w:rPr>
        <w:t>      368) алып тасталды - ҚР Үкіметінің 31.07.2019 № 561 қаулысымен.</w:t>
      </w:r>
      <w:r>
        <w:br/>
      </w:r>
      <w:r>
        <w:rPr>
          <w:color w:val="FF0000"/>
          <w:sz w:val="28"/>
        </w:rPr>
        <w:t>      369) алып тасталды - ҚР Үкіметінің 31.07.2019 № 561 қаулысымен.</w:t>
      </w:r>
      <w:r>
        <w:br/>
      </w:r>
    </w:p>
    <w:p w:rsidR="00F84B59" w:rsidRDefault="00891E5A">
      <w:pPr>
        <w:spacing w:after="0"/>
        <w:jc w:val="both"/>
      </w:pPr>
      <w:bookmarkStart w:id="902" w:name="z1145"/>
      <w:r>
        <w:rPr>
          <w:color w:val="000000"/>
          <w:sz w:val="28"/>
        </w:rPr>
        <w:t>      370) шет мемлекеттердiң әскери құралымдарын, қару-жарағын және әскери техникасын, сондай-ақ қосарлы мақсатта пайдаланылатын өнiмдердi тасымалдау үшiн азаматтық әуе кемесiн пайдаланушының халықаралық ұшуын келiсу және өз құзыреті шегінде осы ұшуды сыртқы саяси қызметті жүзеге асыратын органмен келісу;</w:t>
      </w:r>
    </w:p>
    <w:p w:rsidR="00F84B59" w:rsidRDefault="00891E5A">
      <w:pPr>
        <w:spacing w:after="0"/>
        <w:jc w:val="both"/>
      </w:pPr>
      <w:bookmarkStart w:id="903" w:name="z1146"/>
      <w:bookmarkEnd w:id="902"/>
      <w:r>
        <w:rPr>
          <w:color w:val="000000"/>
          <w:sz w:val="28"/>
        </w:rPr>
        <w:t>      371) Қазақстан Республикасына (Қазақстан Республикасынан) тұрақты жолаушылар рейстерін орындауды жоспарлайтын шетелдік тасымалдаушыларды аккредиттеу;</w:t>
      </w:r>
    </w:p>
    <w:p w:rsidR="00F84B59" w:rsidRDefault="00891E5A">
      <w:pPr>
        <w:spacing w:after="0"/>
        <w:jc w:val="both"/>
      </w:pPr>
      <w:bookmarkStart w:id="904" w:name="z1147"/>
      <w:bookmarkEnd w:id="903"/>
      <w:r>
        <w:rPr>
          <w:color w:val="000000"/>
          <w:sz w:val="28"/>
        </w:rPr>
        <w:t xml:space="preserve">      372) жеке және заңды тұлғалардың Қазақстан Республикасының әуе кеңiстiгiн пайдалану және авиация қызметi туралы Қазақстан Республикасының </w:t>
      </w:r>
      <w:r>
        <w:rPr>
          <w:color w:val="000000"/>
          <w:sz w:val="28"/>
        </w:rPr>
        <w:lastRenderedPageBreak/>
        <w:t>заңнамасын және (немесе) халықаралық стандарттарды сақтауын мемлекеттiк реттеуді, мемлекеттік бақылау мен қадағалауды жүзеге асыру;</w:t>
      </w:r>
    </w:p>
    <w:bookmarkEnd w:id="904"/>
    <w:p w:rsidR="00F84B59" w:rsidRDefault="00891E5A">
      <w:pPr>
        <w:spacing w:after="0"/>
      </w:pPr>
      <w:r>
        <w:rPr>
          <w:color w:val="FF0000"/>
          <w:sz w:val="28"/>
        </w:rPr>
        <w:t>      373) - 390) алып тасталды - ҚР Үкіметінің 31.07.2019 № 561 қаулысымен.</w:t>
      </w:r>
      <w:r>
        <w:br/>
      </w:r>
    </w:p>
    <w:p w:rsidR="00F84B59" w:rsidRDefault="00891E5A">
      <w:pPr>
        <w:spacing w:after="0"/>
        <w:jc w:val="both"/>
      </w:pPr>
      <w:bookmarkStart w:id="905" w:name="z1166"/>
      <w:r>
        <w:rPr>
          <w:color w:val="000000"/>
          <w:sz w:val="28"/>
        </w:rPr>
        <w:t>      391) "Табиғи монополиялар туралы" Қазақстан Республикасының Заңына сәйкес табиғи монополиялар субъектілерінің қызметін бақылауды және реттеуді жүзеге асыру;</w:t>
      </w:r>
    </w:p>
    <w:p w:rsidR="00F84B59" w:rsidRDefault="00891E5A">
      <w:pPr>
        <w:spacing w:after="0"/>
        <w:jc w:val="both"/>
      </w:pPr>
      <w:bookmarkStart w:id="906" w:name="z1167"/>
      <w:bookmarkEnd w:id="905"/>
      <w:r>
        <w:rPr>
          <w:color w:val="000000"/>
          <w:sz w:val="28"/>
        </w:rPr>
        <w:t>      392) әуежайлар мен аэронавигация көрсететін қызметтер саласындағы табиғи монополиялар салаларында қызметін жүзеге асыратын субъектілерді табиғи монополиялар субъектілерінің мемлекеттік тіркеліміне енгізу не одан алып тастау қажеттігі туралы қорытындыны қалыптастыру және осындай қорытындыны табиғи монополиялар салаларында басшылықты жүзеге асыратын уәкілетті органның қарауына енгізу;</w:t>
      </w:r>
    </w:p>
    <w:p w:rsidR="00F84B59" w:rsidRDefault="00891E5A">
      <w:pPr>
        <w:spacing w:after="0"/>
        <w:jc w:val="both"/>
      </w:pPr>
      <w:bookmarkStart w:id="907" w:name="z1168"/>
      <w:bookmarkEnd w:id="906"/>
      <w:r>
        <w:rPr>
          <w:color w:val="000000"/>
          <w:sz w:val="28"/>
        </w:rPr>
        <w:t>      393) азаматтық авиация саласындағы табиғи монополиялар субъектілерінің инвестициялық бағдарламаларды (жобаларды) орындау туралы ақпаратына талдау жүргізу;</w:t>
      </w:r>
    </w:p>
    <w:p w:rsidR="00F84B59" w:rsidRDefault="00891E5A">
      <w:pPr>
        <w:spacing w:after="0"/>
        <w:jc w:val="both"/>
      </w:pPr>
      <w:bookmarkStart w:id="908" w:name="z1169"/>
      <w:bookmarkEnd w:id="907"/>
      <w:r>
        <w:rPr>
          <w:color w:val="000000"/>
          <w:sz w:val="28"/>
        </w:rPr>
        <w:t>      394) сертификаттау және авиациялық медициналық орталықтың сертификатын беруді жүзеге асыру;</w:t>
      </w:r>
    </w:p>
    <w:p w:rsidR="00F84B59" w:rsidRDefault="00891E5A">
      <w:pPr>
        <w:spacing w:after="0"/>
        <w:jc w:val="both"/>
      </w:pPr>
      <w:bookmarkStart w:id="909" w:name="z1170"/>
      <w:bookmarkEnd w:id="908"/>
      <w:r>
        <w:rPr>
          <w:color w:val="000000"/>
          <w:sz w:val="28"/>
        </w:rPr>
        <w:t>      395) тиісті әуеайлақтардағы пайдаланушылар санын, әуе кемелерінің типін және қону санын, сондай-ақ ұшу қауіпсіздігі саласындағы тәуекелдер дәрежесін ескере отырып, есептеу әдісіне негізделген, шетелдік пайдаланушылардың азаматтық әуе кемелеріне перрондық тексерулер жүргізудің жылдық графигін қабылдау;</w:t>
      </w:r>
    </w:p>
    <w:p w:rsidR="00F84B59" w:rsidRDefault="00891E5A">
      <w:pPr>
        <w:spacing w:after="0"/>
        <w:jc w:val="both"/>
      </w:pPr>
      <w:bookmarkStart w:id="910" w:name="z1171"/>
      <w:bookmarkEnd w:id="909"/>
      <w:r>
        <w:rPr>
          <w:color w:val="000000"/>
          <w:sz w:val="28"/>
        </w:rPr>
        <w:t>      396) Халықаралық азаматтық авиация туралы конвенцияға сәйкес пайдаланушының мемлекеті берген немесе растаған радиоаппаратураны пайдалануға арналған рұқсатты жарамды деп тану;</w:t>
      </w:r>
    </w:p>
    <w:p w:rsidR="00F84B59" w:rsidRDefault="00891E5A">
      <w:pPr>
        <w:spacing w:after="0"/>
        <w:jc w:val="both"/>
      </w:pPr>
      <w:bookmarkStart w:id="911" w:name="z1172"/>
      <w:bookmarkEnd w:id="910"/>
      <w:r>
        <w:rPr>
          <w:color w:val="000000"/>
          <w:sz w:val="28"/>
        </w:rPr>
        <w:t>      397) егер аэронавигациялық қызмет көрсетуді берушіге қойылатын сертификаттау талаптарынан уақытша ауытқулар, белгіленген ұшу қауіпсіздігінің деңгейіне баламалы деңгейді қамтамасыз ететін қосымша шаралар енгізумен өтелетін болса, мұндай ауытқуларға келісім беру;</w:t>
      </w:r>
    </w:p>
    <w:p w:rsidR="00F84B59" w:rsidRDefault="00891E5A">
      <w:pPr>
        <w:spacing w:after="0"/>
        <w:jc w:val="both"/>
      </w:pPr>
      <w:bookmarkStart w:id="912" w:name="z1173"/>
      <w:bookmarkEnd w:id="911"/>
      <w:r>
        <w:rPr>
          <w:color w:val="000000"/>
          <w:sz w:val="28"/>
        </w:rPr>
        <w:t>      398) әуе қозғалысын ұйымдастырудың функционалдық жүйелеріндегі өзгерістердің тізбесін алдын ала келісу;</w:t>
      </w:r>
    </w:p>
    <w:p w:rsidR="00F84B59" w:rsidRDefault="00891E5A">
      <w:pPr>
        <w:spacing w:after="0"/>
        <w:jc w:val="both"/>
      </w:pPr>
      <w:bookmarkStart w:id="913" w:name="z1174"/>
      <w:bookmarkEnd w:id="912"/>
      <w:r>
        <w:rPr>
          <w:color w:val="000000"/>
          <w:sz w:val="28"/>
        </w:rPr>
        <w:t>      399) пилотсыз ұшу аппараттарын есепке алуды жүзеге асыру;</w:t>
      </w:r>
    </w:p>
    <w:p w:rsidR="00F84B59" w:rsidRDefault="00891E5A">
      <w:pPr>
        <w:spacing w:after="0"/>
        <w:jc w:val="both"/>
      </w:pPr>
      <w:bookmarkStart w:id="914" w:name="z1175"/>
      <w:bookmarkEnd w:id="913"/>
      <w:r>
        <w:rPr>
          <w:color w:val="000000"/>
          <w:sz w:val="28"/>
        </w:rPr>
        <w:t>      400) Қазақстан Республикасы азаматтық әуе кемелерінің мемлекеттік тізілімінде тіркелген әуе кемесіне техникалық қызмет көрсету бағдарламасын (регламентін) бекіту;</w:t>
      </w:r>
    </w:p>
    <w:p w:rsidR="00F84B59" w:rsidRDefault="00891E5A">
      <w:pPr>
        <w:spacing w:after="0"/>
        <w:jc w:val="both"/>
      </w:pPr>
      <w:bookmarkStart w:id="915" w:name="z1176"/>
      <w:bookmarkEnd w:id="914"/>
      <w:r>
        <w:rPr>
          <w:color w:val="000000"/>
          <w:sz w:val="28"/>
        </w:rPr>
        <w:t>      401) шетелдік ұйымдардың авиациялық техникаға техникалық қызмет көрсету және оны жөндеу жөніндегі сертификаттарын тану;</w:t>
      </w:r>
    </w:p>
    <w:p w:rsidR="00F84B59" w:rsidRDefault="00891E5A">
      <w:pPr>
        <w:spacing w:after="0"/>
        <w:jc w:val="both"/>
      </w:pPr>
      <w:bookmarkStart w:id="916" w:name="z1177"/>
      <w:bookmarkEnd w:id="915"/>
      <w:r>
        <w:rPr>
          <w:color w:val="000000"/>
          <w:sz w:val="28"/>
        </w:rPr>
        <w:lastRenderedPageBreak/>
        <w:t>      402) шет мемлекеттің пайдаланушысына тиесілі әуе кемесін экипажымен қоса жалға алуға рұқсат беру, сондай-ақ ұшу қауіпсіздігін қамтамасыз ету жөніндегі талаптарға сәйкессіздік, жалға алушы немесе жалға беруші тарапынан тиімді пайдаланушылық бақылаудың не пайдаланушының сертификатын және жалға алынатын әуе кемесіне арналған ұшуға жарамдылық сертификатын берген мемлекет тарапынан қадағалаудың болмағаны анықталған жағдайларда, ондай рұқсатты қайтарып алу;</w:t>
      </w:r>
    </w:p>
    <w:p w:rsidR="00F84B59" w:rsidRDefault="00891E5A">
      <w:pPr>
        <w:spacing w:after="0"/>
        <w:jc w:val="both"/>
      </w:pPr>
      <w:bookmarkStart w:id="917" w:name="z1178"/>
      <w:bookmarkEnd w:id="916"/>
      <w:r>
        <w:rPr>
          <w:color w:val="000000"/>
          <w:sz w:val="28"/>
        </w:rPr>
        <w:t>      403) авиациялық персоналдың біліктілік деңгейін айқындауға құқығы бар жеке тұлғаларды тағайындау;</w:t>
      </w:r>
    </w:p>
    <w:p w:rsidR="00F84B59" w:rsidRDefault="00891E5A">
      <w:pPr>
        <w:spacing w:after="0"/>
        <w:jc w:val="both"/>
      </w:pPr>
      <w:bookmarkStart w:id="918" w:name="z1179"/>
      <w:bookmarkEnd w:id="917"/>
      <w:r>
        <w:rPr>
          <w:color w:val="000000"/>
          <w:sz w:val="28"/>
        </w:rPr>
        <w:t>      404) авиациялық қауіпсіздік жөніндегі нұсқаушылардың жұмыс істеуіне рұқсат беру;</w:t>
      </w:r>
    </w:p>
    <w:p w:rsidR="00F84B59" w:rsidRDefault="00891E5A">
      <w:pPr>
        <w:spacing w:after="0"/>
        <w:jc w:val="both"/>
      </w:pPr>
      <w:bookmarkStart w:id="919" w:name="z1180"/>
      <w:bookmarkEnd w:id="918"/>
      <w:r>
        <w:rPr>
          <w:color w:val="000000"/>
          <w:sz w:val="28"/>
        </w:rPr>
        <w:t>      405) азаматтық авиацияның шетелдік авиациялық оқу орталықтарының сертификаттарын тану;</w:t>
      </w:r>
    </w:p>
    <w:p w:rsidR="00F84B59" w:rsidRDefault="00891E5A">
      <w:pPr>
        <w:spacing w:after="0"/>
        <w:jc w:val="both"/>
      </w:pPr>
      <w:bookmarkStart w:id="920" w:name="z1181"/>
      <w:bookmarkEnd w:id="919"/>
      <w:r>
        <w:rPr>
          <w:color w:val="000000"/>
          <w:sz w:val="28"/>
        </w:rPr>
        <w:t>      406) әуеайлақтың пайдаланушысы әуеайлақта ұшу қауіпсіздігінің баламалы деңгейін қамтамасыз еткен жағдайда, жекелеген технологиялық тұрғыдан аяқталған объектілердің әуе кемелерін қабылдауға және шығаруға уақытша рұқсатқа келісім беру;</w:t>
      </w:r>
    </w:p>
    <w:p w:rsidR="00F84B59" w:rsidRDefault="00891E5A">
      <w:pPr>
        <w:spacing w:after="0"/>
        <w:jc w:val="both"/>
      </w:pPr>
      <w:bookmarkStart w:id="921" w:name="z1182"/>
      <w:bookmarkEnd w:id="920"/>
      <w:r>
        <w:rPr>
          <w:color w:val="000000"/>
          <w:sz w:val="28"/>
        </w:rPr>
        <w:t>      407) авиакомпанияға тұрақты ішкі коммерциялық әуе тасымалдарын орындауға рұқсат беру туралы шешім қабылдау, рұқсат беруден бас тарту, бұрын берілген рұқсатты тоқтата тұру немесе қайтарып алу;</w:t>
      </w:r>
    </w:p>
    <w:p w:rsidR="00F84B59" w:rsidRDefault="00891E5A">
      <w:pPr>
        <w:spacing w:after="0"/>
        <w:jc w:val="both"/>
      </w:pPr>
      <w:bookmarkStart w:id="922" w:name="z1183"/>
      <w:bookmarkEnd w:id="921"/>
      <w:r>
        <w:rPr>
          <w:color w:val="000000"/>
          <w:sz w:val="28"/>
        </w:rPr>
        <w:t>      408) ұлттық қауіпсіздік органдарымен келісілгеннен кейін ұшу құрамының, кабина экипажының адамдарына, ұшуға техникалық қолдау көрсетуді қамтамасыз ететін инженерлік-техникалық құрамға және ұшу кезінде әуе кемесінің қауіпсіздігін қамтамасыз ететін персоналға экипаж мүшесінің куәлігін беру;</w:t>
      </w:r>
    </w:p>
    <w:p w:rsidR="00F84B59" w:rsidRDefault="00891E5A">
      <w:pPr>
        <w:spacing w:after="0"/>
        <w:jc w:val="both"/>
      </w:pPr>
      <w:bookmarkStart w:id="923" w:name="z1184"/>
      <w:bookmarkEnd w:id="922"/>
      <w:r>
        <w:rPr>
          <w:color w:val="000000"/>
          <w:sz w:val="28"/>
        </w:rPr>
        <w:t>      409) сертификаттар беру арқылы авиациялық медициналық сарапшыларды тағайындау, мұндай сертификаттың (немесе сертификатта көрсетілген рұқсат етілген қызмет түрлері (кіші түрлері) қолданылу аясын толығымен не ішінара тоқтата тұру, сондай-ақ егер қолданылу тоқтатыла тұрған күннен бастап үш ай ішінде сертификаттау талаптарын бұзушылықтар жойылмаса, авиациялық медициналық сарапшы сертификатын қайтарып алу;</w:t>
      </w:r>
    </w:p>
    <w:p w:rsidR="00F84B59" w:rsidRDefault="00891E5A">
      <w:pPr>
        <w:spacing w:after="0"/>
        <w:jc w:val="both"/>
      </w:pPr>
      <w:bookmarkStart w:id="924" w:name="z1185"/>
      <w:bookmarkEnd w:id="923"/>
      <w:r>
        <w:rPr>
          <w:color w:val="000000"/>
          <w:sz w:val="28"/>
        </w:rPr>
        <w:t>      410) табиғи монополиялар салаларында басшылықты жүзеге асыратын уәкілетті органның қарауына халықаралық қаржы ұйымдарының қарыздарын тартатын әуежайлар мен аэронавигация көрсететін қызметтер саласындағы табиғи монополиялар субъектілерінің тізбесіне енгізу туралы ұсыныстар енгізу;</w:t>
      </w:r>
    </w:p>
    <w:p w:rsidR="00F84B59" w:rsidRDefault="00891E5A">
      <w:pPr>
        <w:spacing w:after="0"/>
        <w:jc w:val="both"/>
      </w:pPr>
      <w:bookmarkStart w:id="925" w:name="z1186"/>
      <w:bookmarkEnd w:id="924"/>
      <w:r>
        <w:rPr>
          <w:color w:val="000000"/>
          <w:sz w:val="28"/>
        </w:rPr>
        <w:t>      411) тиісті табиғи монополиялар салаларын тарифтік реттеу әдісін белгілеу;</w:t>
      </w:r>
    </w:p>
    <w:p w:rsidR="00F84B59" w:rsidRDefault="00891E5A">
      <w:pPr>
        <w:spacing w:after="0"/>
        <w:jc w:val="both"/>
      </w:pPr>
      <w:bookmarkStart w:id="926" w:name="z1187"/>
      <w:bookmarkEnd w:id="925"/>
      <w:r>
        <w:rPr>
          <w:color w:val="000000"/>
          <w:sz w:val="28"/>
        </w:rPr>
        <w:lastRenderedPageBreak/>
        <w:t>      412) тиісті ішкі нарықты талдау негізінде мұндай нарықтың табиғи монополия жағдайында тұрғандығы анықталған жағдайларда реттеуді енгізу;</w:t>
      </w:r>
    </w:p>
    <w:p w:rsidR="00F84B59" w:rsidRDefault="00891E5A">
      <w:pPr>
        <w:spacing w:after="0"/>
        <w:jc w:val="both"/>
      </w:pPr>
      <w:bookmarkStart w:id="927" w:name="z1188"/>
      <w:bookmarkEnd w:id="926"/>
      <w:r>
        <w:rPr>
          <w:color w:val="000000"/>
          <w:sz w:val="28"/>
        </w:rPr>
        <w:t>      413) әуежайлар мен аэронавигация көрсететін қызметтер саласындағы табиғи монополиялар субъектілеріне Қазақстан Республикасының заңнамалық актілерінде белгіленген жағдайларда әуежайлар мен аэронавигация көрсететін қызметтер саласындағы табиғи монополиялар субъектілерінің көрсететін қызметтеріне тұтынушылармен шарттар жасасу, жасалған шарттарға өзгерістер енгізу туралы орындалуы міндетті нұсқамалар енгізу;</w:t>
      </w:r>
    </w:p>
    <w:p w:rsidR="00F84B59" w:rsidRDefault="00891E5A">
      <w:pPr>
        <w:spacing w:after="0"/>
        <w:jc w:val="both"/>
      </w:pPr>
      <w:bookmarkStart w:id="928" w:name="z1189"/>
      <w:bookmarkEnd w:id="927"/>
      <w:r>
        <w:rPr>
          <w:color w:val="000000"/>
          <w:sz w:val="28"/>
        </w:rPr>
        <w:t>      414) әуежайлар мен аэронавигация көрсететін қызметтер саласындағы табиғи монополиялар субъектілері, мемлекеттік органдар Қазақстан Республикасының табиғи монополиялар туралы заңнамасын бұзған жағдайларда оларға орындалуы міндетті нұсқамалар, оның ішінде әуежайлар мен аэронавигация көрсететін қызметтер саласындағы табиғи монополиялар субъектілерін қайта ұйымдастыру және (немесе) мүлікті иеліктен шығару туралы нұсқамалар енгізу;</w:t>
      </w:r>
    </w:p>
    <w:p w:rsidR="00F84B59" w:rsidRDefault="00891E5A">
      <w:pPr>
        <w:spacing w:after="0"/>
        <w:jc w:val="both"/>
      </w:pPr>
      <w:bookmarkStart w:id="929" w:name="z1190"/>
      <w:bookmarkEnd w:id="928"/>
      <w:r>
        <w:rPr>
          <w:color w:val="000000"/>
          <w:sz w:val="28"/>
        </w:rPr>
        <w:t>      415) табиғи монополиялар салаларында басшылықты жүзеге асыратын уәкілетті орган айқындаған тәртіппен әуежайлар мен аэронавигация көрсететін қызметтер саласындағы табиғи монополиялар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және тарифтік сметаларын өзгертуге бастамашылық жасау;</w:t>
      </w:r>
    </w:p>
    <w:p w:rsidR="00F84B59" w:rsidRDefault="00891E5A">
      <w:pPr>
        <w:spacing w:after="0"/>
        <w:jc w:val="both"/>
      </w:pPr>
      <w:bookmarkStart w:id="930" w:name="z1191"/>
      <w:bookmarkEnd w:id="929"/>
      <w:r>
        <w:rPr>
          <w:color w:val="000000"/>
          <w:sz w:val="28"/>
        </w:rPr>
        <w:t>      416) Қазақстан Республикасының заңнамалық актілерінде белгіленген коммерциялық және заңмен қорғалатын өзге де құпияны құрайтын мәліметтерді жария етуге қойылатын талаптарды сақтай отырып, жеке және заңды тұлғалардан, оның ішінде мемлекеттік органдардан, жергілікті өзін-өзі басқару органдарынан, сондай-ақ олардың лауазымды адамдарынан өз өкілеттіктерін жүзеге асыруға қажетті ақпаратты сұрау және алу;</w:t>
      </w:r>
    </w:p>
    <w:p w:rsidR="00F84B59" w:rsidRDefault="00891E5A">
      <w:pPr>
        <w:spacing w:after="0"/>
        <w:jc w:val="both"/>
      </w:pPr>
      <w:bookmarkStart w:id="931" w:name="z1192"/>
      <w:bookmarkEnd w:id="930"/>
      <w:r>
        <w:rPr>
          <w:color w:val="000000"/>
          <w:sz w:val="28"/>
        </w:rPr>
        <w:t>      417) "Табиғи монополиялар туралы" Қазақстан Республикасы Заңының 15-1-бабы 1-тармағының талаптарын ескере отырып, әуежайлар мен аэронавигация көрсететін қызметтер саласындағы табиғи монополиялар субъектілерінің реттеліп көрсетілетін қызметтеріне (тауарларына, жұмыстарына) арналған тарифтерді (бағаларды, алымдар мөлшерлемелерін) төмендетуге бастамашылық жасау;</w:t>
      </w:r>
    </w:p>
    <w:p w:rsidR="00F84B59" w:rsidRDefault="00891E5A">
      <w:pPr>
        <w:spacing w:after="0"/>
        <w:jc w:val="both"/>
      </w:pPr>
      <w:bookmarkStart w:id="932" w:name="z1193"/>
      <w:bookmarkEnd w:id="931"/>
      <w:r>
        <w:rPr>
          <w:color w:val="000000"/>
          <w:sz w:val="28"/>
        </w:rPr>
        <w:t>      418) тағайындалатын оңалтуды басқарушының кандидатурасын және әуежайлар мен аэронавигация көрсететін қызметтер саласындағы табиғи монополия субъектісін оңалту жоспарын келiсу;</w:t>
      </w:r>
    </w:p>
    <w:p w:rsidR="00F84B59" w:rsidRDefault="00891E5A">
      <w:pPr>
        <w:spacing w:after="0"/>
        <w:jc w:val="both"/>
      </w:pPr>
      <w:bookmarkStart w:id="933" w:name="z1194"/>
      <w:bookmarkEnd w:id="932"/>
      <w:r>
        <w:rPr>
          <w:color w:val="000000"/>
          <w:sz w:val="28"/>
        </w:rPr>
        <w:t xml:space="preserve">      419) өз құзыреті шегінде белгіленген сапаға қойылатын талаптарды ескере отырып, әуежайлар мен аэронавигация көрсететін қызметтер саласындағы </w:t>
      </w:r>
      <w:r>
        <w:rPr>
          <w:color w:val="000000"/>
          <w:sz w:val="28"/>
        </w:rPr>
        <w:lastRenderedPageBreak/>
        <w:t>табиғи монополиялар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бекіту;</w:t>
      </w:r>
    </w:p>
    <w:p w:rsidR="00F84B59" w:rsidRDefault="00891E5A">
      <w:pPr>
        <w:spacing w:after="0"/>
        <w:jc w:val="both"/>
      </w:pPr>
      <w:bookmarkStart w:id="934" w:name="z1195"/>
      <w:bookmarkEnd w:id="933"/>
      <w:r>
        <w:rPr>
          <w:color w:val="000000"/>
          <w:sz w:val="28"/>
        </w:rPr>
        <w:t>      420) әуежайлар мен аэронавигация көрсететін қызметтер саласындағы табиғи монополия субъектісі келтірген залалдарды тұтынушыларға өтеу үшін уақытша өтемдік тарифті бекіту туралы шешім қабылдау;</w:t>
      </w:r>
    </w:p>
    <w:p w:rsidR="00F84B59" w:rsidRDefault="00891E5A">
      <w:pPr>
        <w:spacing w:after="0"/>
        <w:jc w:val="both"/>
      </w:pPr>
      <w:bookmarkStart w:id="935" w:name="z1196"/>
      <w:bookmarkEnd w:id="934"/>
      <w:r>
        <w:rPr>
          <w:color w:val="000000"/>
          <w:sz w:val="28"/>
        </w:rPr>
        <w:t>      421) әуежайлар мен аэронавигация көрсететін қызметтер саласындағы табиғи монополиялар субъектісінің тарифтерді (бағаларды, алымдар мөлшерлемелерін) немесе олардың шекті деңгейлерін бекітуге немесе өзгертуге арналған өтінімін қарауға қабылдаудан бас тартуды өтінімнің берілу нысанына қарай жазбаша не электрондық құжат түрінде негіздеу;</w:t>
      </w:r>
    </w:p>
    <w:p w:rsidR="00F84B59" w:rsidRDefault="00891E5A">
      <w:pPr>
        <w:spacing w:after="0"/>
        <w:jc w:val="both"/>
      </w:pPr>
      <w:bookmarkStart w:id="936" w:name="z1197"/>
      <w:bookmarkEnd w:id="935"/>
      <w:r>
        <w:rPr>
          <w:color w:val="000000"/>
          <w:sz w:val="28"/>
        </w:rPr>
        <w:t>      422) тұтынушыларды коммерциялық және заңмен қорғалатын өзге де құпияны құрайтын мәліметтерді қамтитындардан басқа, әуежайлар мен аэронавигация көрсететін қызметтер саласындағы табиғи монополиялар субъектілерінің қызметін реттеу мәселелері бойынша қабылданған шешімдермен таныстыру;</w:t>
      </w:r>
    </w:p>
    <w:p w:rsidR="00F84B59" w:rsidRDefault="00891E5A">
      <w:pPr>
        <w:spacing w:after="0"/>
        <w:jc w:val="both"/>
      </w:pPr>
      <w:bookmarkStart w:id="937" w:name="z1198"/>
      <w:bookmarkEnd w:id="936"/>
      <w:r>
        <w:rPr>
          <w:color w:val="000000"/>
          <w:sz w:val="28"/>
        </w:rPr>
        <w:t>      423) әуежайлар мен аэронавигация көрсететін қызметтер саласындағы табиғи монополиялар субъектілерінің тарифтерді (бағаларды, алымдар мөлшерлемелерін) немесе олардың шекті деңгейлерін бекітуге, сондай-ақ қоғамдық маңызы бар нарықтар субъектілерінің алдағы уақытта тауарларға (жұмыстарға, көрсетілетін қызметтерге) бағалардың өсетіні туралы хабарламаларын қарау кезінде жария тыңдаулар өткізу;</w:t>
      </w:r>
    </w:p>
    <w:p w:rsidR="00F84B59" w:rsidRDefault="00891E5A">
      <w:pPr>
        <w:spacing w:after="0"/>
        <w:jc w:val="both"/>
      </w:pPr>
      <w:bookmarkStart w:id="938" w:name="z1199"/>
      <w:bookmarkEnd w:id="937"/>
      <w:r>
        <w:rPr>
          <w:color w:val="000000"/>
          <w:sz w:val="28"/>
        </w:rPr>
        <w:t>      424) әуежайлар мен аэронавигация көрсететін қызметтер саласындағы табиғи монополия субъектісінің тарифтік сметаны орындауын бақылауды жүзеге асыру;</w:t>
      </w:r>
    </w:p>
    <w:p w:rsidR="00F84B59" w:rsidRDefault="00891E5A">
      <w:pPr>
        <w:spacing w:after="0"/>
        <w:jc w:val="both"/>
      </w:pPr>
      <w:bookmarkStart w:id="939" w:name="z1200"/>
      <w:bookmarkEnd w:id="938"/>
      <w:r>
        <w:rPr>
          <w:color w:val="000000"/>
          <w:sz w:val="28"/>
        </w:rPr>
        <w:t>      425) шығындары әуежайлар мен аэронавигация көрсететін қызметтер саласындағы табиғи монополия субъектілерінің реттеліп көрсетілетін қызметтеріне (тауарларына, жұмыстарына) арналған тарифтерді (бағаларды, алымдар мөлшерлемелерін) немесе олардың шекті деңгейлерін және тарифтік сметаларды бекіту кезінде ескерілетін сатып алуды бақылауды жүзеге асыру;</w:t>
      </w:r>
    </w:p>
    <w:p w:rsidR="00F84B59" w:rsidRDefault="00891E5A">
      <w:pPr>
        <w:spacing w:after="0"/>
        <w:jc w:val="both"/>
      </w:pPr>
      <w:bookmarkStart w:id="940" w:name="z1201"/>
      <w:bookmarkEnd w:id="939"/>
      <w:r>
        <w:rPr>
          <w:color w:val="000000"/>
          <w:sz w:val="28"/>
        </w:rPr>
        <w:t>      426) бұқаралық ақпарат құралдары арқылы "Табиғи монополиялар туралы" Қазақстан Республикасының Заңын бұзу жағдайлары мен кінәлі тұлғаларды жауаптылыққа тарту фактілері туралы ақпарат беру;</w:t>
      </w:r>
    </w:p>
    <w:p w:rsidR="00F84B59" w:rsidRDefault="00891E5A">
      <w:pPr>
        <w:spacing w:after="0"/>
        <w:jc w:val="both"/>
      </w:pPr>
      <w:bookmarkStart w:id="941" w:name="z1202"/>
      <w:bookmarkEnd w:id="940"/>
      <w:r>
        <w:rPr>
          <w:color w:val="000000"/>
          <w:sz w:val="28"/>
        </w:rPr>
        <w:t xml:space="preserve">      427) әуежайлар мен аэронавигация көрсететін қызметтер саласындағы табиғи монополиялар субъектілерінің тарифтерді (бағаларды, алымдар мөлшерлемелерін) немесе олардың шекті деңгейлерін бекітуге арналған өтінімдерін қарау кезінде жария тыңдаулар өткізілетіні туралы ақпаратты шешім </w:t>
      </w:r>
      <w:r>
        <w:rPr>
          <w:color w:val="000000"/>
          <w:sz w:val="28"/>
        </w:rPr>
        <w:lastRenderedPageBreak/>
        <w:t>қабылданған күннен бастап күнтізбелік бес күннен кешіктірмей өзінің интернет-ресурсында орналастыру;</w:t>
      </w:r>
    </w:p>
    <w:p w:rsidR="00F84B59" w:rsidRDefault="00891E5A">
      <w:pPr>
        <w:spacing w:after="0"/>
        <w:jc w:val="both"/>
      </w:pPr>
      <w:bookmarkStart w:id="942" w:name="z1203"/>
      <w:bookmarkEnd w:id="941"/>
      <w:r>
        <w:rPr>
          <w:color w:val="000000"/>
          <w:sz w:val="28"/>
        </w:rPr>
        <w:t>      428) әуежайлар мен аэронавигация көрсететін қызметтер саласындағы табиғи монополиялар субъектілерінің реттеліп көрсетілетін қызметтеріне (тауарларына, жұмыстарына) арналған тарифтер (бағалар, алымдар мөлшерлемелер) және тарифтік сметалар туралы ақпаратты олар бекітілген күннен бастап күнтізбелік бес күннен кешіктірмей өзінің интернет-ресурсында орналастыру;</w:t>
      </w:r>
    </w:p>
    <w:p w:rsidR="00F84B59" w:rsidRDefault="00891E5A">
      <w:pPr>
        <w:spacing w:after="0"/>
        <w:jc w:val="both"/>
      </w:pPr>
      <w:bookmarkStart w:id="943" w:name="z1204"/>
      <w:bookmarkEnd w:id="942"/>
      <w:r>
        <w:rPr>
          <w:color w:val="000000"/>
          <w:sz w:val="28"/>
        </w:rPr>
        <w:t>      429) бағаларды мемлекеттік реттеуді және баға белгілеу тәртібі мен қоғамдық маңызы бар нарықтар субъектілері міндеттерінің сақталуына мемлекеттік бақылауды жүзеге асыру;</w:t>
      </w:r>
    </w:p>
    <w:p w:rsidR="00F84B59" w:rsidRDefault="00891E5A">
      <w:pPr>
        <w:spacing w:after="0"/>
        <w:jc w:val="both"/>
      </w:pPr>
      <w:bookmarkStart w:id="944" w:name="z1205"/>
      <w:bookmarkEnd w:id="943"/>
      <w:r>
        <w:rPr>
          <w:color w:val="000000"/>
          <w:sz w:val="28"/>
        </w:rPr>
        <w:t>      430) қоғамдық маңызы бар нарықтар субъектілері бағаларының мониторингін жүзеге асыру;</w:t>
      </w:r>
    </w:p>
    <w:p w:rsidR="00F84B59" w:rsidRDefault="00891E5A">
      <w:pPr>
        <w:spacing w:after="0"/>
        <w:jc w:val="both"/>
      </w:pPr>
      <w:bookmarkStart w:id="945" w:name="z1206"/>
      <w:bookmarkEnd w:id="944"/>
      <w:r>
        <w:rPr>
          <w:color w:val="000000"/>
          <w:sz w:val="28"/>
        </w:rPr>
        <w:t>      431) қоғамдық маңызы бар нарықтар субъектілері өткізетін тауарларға (жұмыстарға, көрсетілетін қызметтерге) шекті бағаларды келісу;</w:t>
      </w:r>
    </w:p>
    <w:p w:rsidR="00F84B59" w:rsidRDefault="00891E5A">
      <w:pPr>
        <w:spacing w:after="0"/>
        <w:jc w:val="both"/>
      </w:pPr>
      <w:bookmarkStart w:id="946" w:name="z1207"/>
      <w:bookmarkEnd w:id="945"/>
      <w:r>
        <w:rPr>
          <w:color w:val="000000"/>
          <w:sz w:val="28"/>
        </w:rPr>
        <w:t>      432) қоғамдық маңызы бар нарықтар субъектілеріне Қазақстан Республикасының Кәсіпкерлік кодексінде көзделген міндеттемелерді орындау туралы орындалуы міндетті нұсқамалар енгізу;</w:t>
      </w:r>
    </w:p>
    <w:p w:rsidR="00F84B59" w:rsidRDefault="00891E5A">
      <w:pPr>
        <w:spacing w:after="0"/>
        <w:jc w:val="both"/>
      </w:pPr>
      <w:bookmarkStart w:id="947" w:name="z1208"/>
      <w:bookmarkEnd w:id="946"/>
      <w:r>
        <w:rPr>
          <w:color w:val="000000"/>
          <w:sz w:val="28"/>
        </w:rPr>
        <w:t>      433) қоғамдық маңызы бар нарық субъектiсi нұсқаманы орындамаған жағдайда iшкi рейстерде әуежайлар қызметтерiн көрсету саласындағы қоғамдық маңызы бар нарық субъектiсiн нұсқамада көрсетiлген әрекеттердi жасауға мәжбүрлеу туралы сотқа талап қою;</w:t>
      </w:r>
    </w:p>
    <w:p w:rsidR="00F84B59" w:rsidRDefault="00891E5A">
      <w:pPr>
        <w:spacing w:after="0"/>
        <w:jc w:val="both"/>
      </w:pPr>
      <w:bookmarkStart w:id="948" w:name="z1209"/>
      <w:bookmarkEnd w:id="947"/>
      <w:r>
        <w:rPr>
          <w:color w:val="000000"/>
          <w:sz w:val="28"/>
        </w:rPr>
        <w:t>      434) Қазақстан Республикасының Әкiмшiлiк құқық бұзушылық туралы кодексiнде айқындалатын тәртiппен әкiмшiлiк құқық бұзушылық туралы iс қозғау және қарау, сондай-ақ әкiмшiлiк жаза қолдану;</w:t>
      </w:r>
    </w:p>
    <w:p w:rsidR="00F84B59" w:rsidRDefault="00891E5A">
      <w:pPr>
        <w:spacing w:after="0"/>
        <w:jc w:val="both"/>
      </w:pPr>
      <w:bookmarkStart w:id="949" w:name="z1707"/>
      <w:bookmarkEnd w:id="948"/>
      <w:r>
        <w:rPr>
          <w:color w:val="000000"/>
          <w:sz w:val="28"/>
        </w:rPr>
        <w:t>      434-1) Қазақстан Республикасының Үкіметіне табиғи монополиялар салаларының жай-күйі туралы, бекітілген тарифтік сметалардың орындалуы туралы, бекітілген инвестициялық бағдарламалардың орындалуы туралы жыл сайынғы есептерді дайындау;</w:t>
      </w:r>
    </w:p>
    <w:p w:rsidR="00F84B59" w:rsidRDefault="00891E5A">
      <w:pPr>
        <w:spacing w:after="0"/>
        <w:jc w:val="both"/>
      </w:pPr>
      <w:bookmarkStart w:id="950" w:name="z1708"/>
      <w:bookmarkEnd w:id="949"/>
      <w:r>
        <w:rPr>
          <w:color w:val="000000"/>
          <w:sz w:val="28"/>
        </w:rPr>
        <w:t>      434-2) тарифтерді қалыптастыру қағидаларын әзірлеу;</w:t>
      </w:r>
    </w:p>
    <w:p w:rsidR="00F84B59" w:rsidRDefault="00891E5A">
      <w:pPr>
        <w:spacing w:after="0"/>
        <w:jc w:val="both"/>
      </w:pPr>
      <w:bookmarkStart w:id="951" w:name="z1709"/>
      <w:bookmarkEnd w:id="950"/>
      <w:r>
        <w:rPr>
          <w:color w:val="000000"/>
          <w:sz w:val="28"/>
        </w:rPr>
        <w:t>      434-3) табиғи монополиялар субъектілерінің қызметін жүзеге асыру қағидаларын әзірлеу;</w:t>
      </w:r>
    </w:p>
    <w:p w:rsidR="00F84B59" w:rsidRDefault="00891E5A">
      <w:pPr>
        <w:spacing w:after="0"/>
        <w:jc w:val="both"/>
      </w:pPr>
      <w:bookmarkStart w:id="952" w:name="z1710"/>
      <w:bookmarkEnd w:id="951"/>
      <w:r>
        <w:rPr>
          <w:color w:val="000000"/>
          <w:sz w:val="28"/>
        </w:rPr>
        <w:t>      434-4) реттеліп көрсетілетін қызметтерді ұсынудың үлгі шарттарын әзірлеу;</w:t>
      </w:r>
    </w:p>
    <w:p w:rsidR="00F84B59" w:rsidRDefault="00891E5A">
      <w:pPr>
        <w:spacing w:after="0"/>
        <w:jc w:val="both"/>
      </w:pPr>
      <w:bookmarkStart w:id="953" w:name="z1711"/>
      <w:bookmarkEnd w:id="952"/>
      <w:r>
        <w:rPr>
          <w:color w:val="000000"/>
          <w:sz w:val="28"/>
        </w:rPr>
        <w:t>      434-5) Қазақстан Республикасының Кәсіпкерлік кодексіне, "Табиғи монополиялар туралы" Қазақстан Республикасының Заңына және Қазақстан Республикасының заңнамасына сәйкес табиғи монополиялар субъектілерінің қызметін мемлекеттік реттеуді жүзеге асыру;</w:t>
      </w:r>
    </w:p>
    <w:p w:rsidR="00F84B59" w:rsidRDefault="00891E5A">
      <w:pPr>
        <w:spacing w:after="0"/>
        <w:jc w:val="both"/>
      </w:pPr>
      <w:bookmarkStart w:id="954" w:name="z1712"/>
      <w:bookmarkEnd w:id="953"/>
      <w:r>
        <w:rPr>
          <w:color w:val="000000"/>
          <w:sz w:val="28"/>
        </w:rPr>
        <w:lastRenderedPageBreak/>
        <w:t>      434-6) Табиғи монополиялар субъектілерінің мемлекеттік тіркелімін қалыптастыру және жүргізу;</w:t>
      </w:r>
    </w:p>
    <w:p w:rsidR="00F84B59" w:rsidRDefault="00891E5A">
      <w:pPr>
        <w:spacing w:after="0"/>
        <w:jc w:val="both"/>
      </w:pPr>
      <w:bookmarkStart w:id="955" w:name="z1713"/>
      <w:bookmarkEnd w:id="954"/>
      <w:r>
        <w:rPr>
          <w:color w:val="000000"/>
          <w:sz w:val="28"/>
        </w:rPr>
        <w:t>      434-7) өтінімді қарауға қабылдау не оны қабылдаудан бас тарту;</w:t>
      </w:r>
    </w:p>
    <w:p w:rsidR="00F84B59" w:rsidRDefault="00891E5A">
      <w:pPr>
        <w:spacing w:after="0"/>
        <w:jc w:val="both"/>
      </w:pPr>
      <w:bookmarkStart w:id="956" w:name="z1714"/>
      <w:bookmarkEnd w:id="955"/>
      <w:r>
        <w:rPr>
          <w:color w:val="000000"/>
          <w:sz w:val="28"/>
        </w:rPr>
        <w:t>      434-8) бұқаралық ақпарат құралдарында жария тыңдаулардың өткізілетін күні мен орны туралы хабарландыру жариялай отырып, өткізу;</w:t>
      </w:r>
    </w:p>
    <w:p w:rsidR="00F84B59" w:rsidRDefault="00891E5A">
      <w:pPr>
        <w:spacing w:after="0"/>
        <w:jc w:val="both"/>
      </w:pPr>
      <w:bookmarkStart w:id="957" w:name="z1715"/>
      <w:bookmarkEnd w:id="956"/>
      <w:r>
        <w:rPr>
          <w:color w:val="000000"/>
          <w:sz w:val="28"/>
        </w:rPr>
        <w:t xml:space="preserve">       434-9) қуаты аз табиғи монополия субъектісінің тарифін индекстеу деңгейін айқындау; </w:t>
      </w:r>
    </w:p>
    <w:p w:rsidR="00F84B59" w:rsidRDefault="00891E5A">
      <w:pPr>
        <w:spacing w:after="0"/>
        <w:jc w:val="both"/>
      </w:pPr>
      <w:bookmarkStart w:id="958" w:name="z1716"/>
      <w:bookmarkEnd w:id="957"/>
      <w:r>
        <w:rPr>
          <w:color w:val="000000"/>
          <w:sz w:val="28"/>
        </w:rPr>
        <w:t>      434-10) тарифтік сметаны бекіту және өзі бекіткен тарифтік сметаға өзгерістер енгізу;</w:t>
      </w:r>
    </w:p>
    <w:p w:rsidR="00F84B59" w:rsidRDefault="00891E5A">
      <w:pPr>
        <w:spacing w:after="0"/>
        <w:jc w:val="both"/>
      </w:pPr>
      <w:bookmarkStart w:id="959" w:name="z1717"/>
      <w:bookmarkEnd w:id="958"/>
      <w:r>
        <w:rPr>
          <w:color w:val="000000"/>
          <w:sz w:val="28"/>
        </w:rPr>
        <w:t>      434-11) уақытша төмендету коэффициентін бекіту;</w:t>
      </w:r>
    </w:p>
    <w:p w:rsidR="00F84B59" w:rsidRDefault="00891E5A">
      <w:pPr>
        <w:spacing w:after="0"/>
        <w:jc w:val="both"/>
      </w:pPr>
      <w:bookmarkStart w:id="960" w:name="z1718"/>
      <w:bookmarkEnd w:id="959"/>
      <w:r>
        <w:rPr>
          <w:color w:val="000000"/>
          <w:sz w:val="28"/>
        </w:rPr>
        <w:t>      434-12) уақытша өтемдік тарифті бекіту;</w:t>
      </w:r>
    </w:p>
    <w:p w:rsidR="00F84B59" w:rsidRDefault="00891E5A">
      <w:pPr>
        <w:spacing w:after="0"/>
        <w:jc w:val="both"/>
      </w:pPr>
      <w:bookmarkStart w:id="961" w:name="z1719"/>
      <w:bookmarkEnd w:id="960"/>
      <w:r>
        <w:rPr>
          <w:color w:val="000000"/>
          <w:sz w:val="28"/>
        </w:rPr>
        <w:t xml:space="preserve">       434-13) Табиғи монополиялар субъектілерінің мемлекеттік тіркелімінің республикалық бөліміне енгізілген табиғи монополия субъектісінің, сондай-ақ бәсекелес кірме жол болмаған кезде кірме жолдардың реттеліп көрсетілетін қызметтері бойынша Табиғи монополиялар субъектілерінің мемлекеттік тіркелімінің жергілікті бөліміне енгізілген табиғи монополия субъектісінің инвестициялық бағдарламасына өзгерістерді табиғи монополиялар саласында басшылықты жүзеге асыратын уәкілетті органмен бірлесе отырып бекіту және енгізу;</w:t>
      </w:r>
    </w:p>
    <w:p w:rsidR="00F84B59" w:rsidRDefault="00891E5A">
      <w:pPr>
        <w:spacing w:after="0"/>
        <w:jc w:val="both"/>
      </w:pPr>
      <w:bookmarkStart w:id="962" w:name="z1721"/>
      <w:bookmarkEnd w:id="961"/>
      <w:r>
        <w:rPr>
          <w:color w:val="000000"/>
          <w:sz w:val="28"/>
        </w:rPr>
        <w:t>      434-14) табиғи монополия субъектісінің жекелеген іс-әрекеттер жасауына келісім беру, сондай-ақ табиғи монополия субъектісінен "Рұқсаттар және хабарламалар туралы" Қазақстан Республикасының Заңына сәйкес реттеліп көрсетілетін қызметтерге жатпайтын қызметті жүзеге асыру туралы хабарлама қабылдау;</w:t>
      </w:r>
    </w:p>
    <w:p w:rsidR="00F84B59" w:rsidRDefault="00891E5A">
      <w:pPr>
        <w:spacing w:after="0"/>
        <w:jc w:val="both"/>
      </w:pPr>
      <w:bookmarkStart w:id="963" w:name="z1722"/>
      <w:bookmarkEnd w:id="962"/>
      <w:r>
        <w:rPr>
          <w:color w:val="000000"/>
          <w:sz w:val="28"/>
        </w:rPr>
        <w:t>      434-15) тиісті мемлекеттік органдармен келісу бойынша реттеліп көрсетілетін қызметтердің сапа және сенімділік көрсеткіштерін әзірлеу және бекіту;</w:t>
      </w:r>
    </w:p>
    <w:p w:rsidR="00F84B59" w:rsidRDefault="00891E5A">
      <w:pPr>
        <w:spacing w:after="0"/>
        <w:jc w:val="both"/>
      </w:pPr>
      <w:bookmarkStart w:id="964" w:name="z1723"/>
      <w:bookmarkEnd w:id="963"/>
      <w:r>
        <w:rPr>
          <w:color w:val="000000"/>
          <w:sz w:val="28"/>
        </w:rPr>
        <w:t>      434-16) табиғи монополиялар субъектілері қызметі тиімділігінің көрсеткіштерін әзірлеу және бекіту;</w:t>
      </w:r>
    </w:p>
    <w:p w:rsidR="00F84B59" w:rsidRDefault="00891E5A">
      <w:pPr>
        <w:spacing w:after="0"/>
        <w:jc w:val="both"/>
      </w:pPr>
      <w:bookmarkStart w:id="965" w:name="z1724"/>
      <w:bookmarkEnd w:id="964"/>
      <w:r>
        <w:rPr>
          <w:color w:val="000000"/>
          <w:sz w:val="28"/>
        </w:rPr>
        <w:t>      434-17) табиғи монополия субъектісіне Қазақстан Республикасының табиғи монополиялар туралы заңнамасының бұзылуын жою туралы нұсқама енгізу;</w:t>
      </w:r>
    </w:p>
    <w:p w:rsidR="00F84B59" w:rsidRDefault="00891E5A">
      <w:pPr>
        <w:spacing w:after="0"/>
        <w:jc w:val="both"/>
      </w:pPr>
      <w:bookmarkStart w:id="966" w:name="z1725"/>
      <w:bookmarkEnd w:id="965"/>
      <w:r>
        <w:rPr>
          <w:color w:val="000000"/>
          <w:sz w:val="28"/>
        </w:rPr>
        <w:t>      434-18) табиғи монополиялар субъектілерінің бекітілген тарифтік сметаның орындалуы туралы, бекітілген инвестициялық бағдарламаның орындалуы туралы, реттеліп көрсетілетін қызметтердің сапа және сенімділік көрсеткіштерін сақтау туралы, сондай-ақ табиғи монополиялар субъектілері қызметінің тиімділік көрсеткіштеріне қол жеткізу туралы есептеріне талдау жүргізу;</w:t>
      </w:r>
    </w:p>
    <w:p w:rsidR="00F84B59" w:rsidRDefault="00891E5A">
      <w:pPr>
        <w:spacing w:after="0"/>
        <w:jc w:val="both"/>
      </w:pPr>
      <w:bookmarkStart w:id="967" w:name="z1726"/>
      <w:bookmarkEnd w:id="966"/>
      <w:r>
        <w:rPr>
          <w:color w:val="000000"/>
          <w:sz w:val="28"/>
        </w:rPr>
        <w:lastRenderedPageBreak/>
        <w:t>      434-19) табиғи монополиялар субъектілерінің және тұтынушылардың өтініштерін қарау;</w:t>
      </w:r>
    </w:p>
    <w:p w:rsidR="00F84B59" w:rsidRDefault="00891E5A">
      <w:pPr>
        <w:spacing w:after="0"/>
        <w:jc w:val="both"/>
      </w:pPr>
      <w:bookmarkStart w:id="968" w:name="z1727"/>
      <w:bookmarkEnd w:id="967"/>
      <w:r>
        <w:rPr>
          <w:color w:val="000000"/>
          <w:sz w:val="28"/>
        </w:rPr>
        <w:t>      434-20) табиғи монополиялар салалары бойынша бес жылдық кезеңге арналған тарифтің болжамды индексін айқындау;</w:t>
      </w:r>
    </w:p>
    <w:p w:rsidR="00F84B59" w:rsidRDefault="00891E5A">
      <w:pPr>
        <w:spacing w:after="0"/>
        <w:jc w:val="both"/>
      </w:pPr>
      <w:bookmarkStart w:id="969" w:name="z1728"/>
      <w:bookmarkEnd w:id="968"/>
      <w:r>
        <w:rPr>
          <w:color w:val="000000"/>
          <w:sz w:val="28"/>
        </w:rPr>
        <w:t>      434-21) табиғи монополия саласын тарифтік реттеу әдісін айқындау;</w:t>
      </w:r>
    </w:p>
    <w:p w:rsidR="00F84B59" w:rsidRDefault="00891E5A">
      <w:pPr>
        <w:spacing w:after="0"/>
        <w:jc w:val="both"/>
      </w:pPr>
      <w:bookmarkStart w:id="970" w:name="z1729"/>
      <w:bookmarkEnd w:id="969"/>
      <w:r>
        <w:rPr>
          <w:color w:val="000000"/>
          <w:sz w:val="28"/>
        </w:rPr>
        <w:t>      434-22) реттеліп көрсетілетін қызметтердің тізбесін қалыптастыру;</w:t>
      </w:r>
    </w:p>
    <w:p w:rsidR="00F84B59" w:rsidRDefault="00891E5A">
      <w:pPr>
        <w:spacing w:after="0"/>
        <w:jc w:val="both"/>
      </w:pPr>
      <w:bookmarkStart w:id="971" w:name="z1730"/>
      <w:bookmarkEnd w:id="970"/>
      <w:r>
        <w:rPr>
          <w:color w:val="000000"/>
          <w:sz w:val="28"/>
        </w:rPr>
        <w:t>      434-23) тарифтері тарифтік реттеудің ынталандырушы әдісін қолдана отырып бекітілетін табиғи монополиялар субъектілерінің тізбесін қалыптастыру;</w:t>
      </w:r>
    </w:p>
    <w:p w:rsidR="00F84B59" w:rsidRDefault="00891E5A">
      <w:pPr>
        <w:spacing w:after="0"/>
        <w:jc w:val="both"/>
      </w:pPr>
      <w:bookmarkStart w:id="972" w:name="z1731"/>
      <w:bookmarkEnd w:id="971"/>
      <w:r>
        <w:rPr>
          <w:color w:val="000000"/>
          <w:sz w:val="28"/>
        </w:rPr>
        <w:t xml:space="preserve">       434-24) табиғи монополиялар субъектілерімен бірлесіп айына кемінде бір рет тұтынушыларды қабылдауды жүргізу; </w:t>
      </w:r>
    </w:p>
    <w:p w:rsidR="00F84B59" w:rsidRDefault="00891E5A">
      <w:pPr>
        <w:spacing w:after="0"/>
        <w:jc w:val="both"/>
      </w:pPr>
      <w:bookmarkStart w:id="973" w:name="z1732"/>
      <w:bookmarkEnd w:id="972"/>
      <w:r>
        <w:rPr>
          <w:color w:val="000000"/>
          <w:sz w:val="28"/>
        </w:rPr>
        <w:t>      434-25) Тарифтік саясат жөніндегі кеңес туралы ережені әзірлеу және оның құрамын қалыптастыру;</w:t>
      </w:r>
    </w:p>
    <w:p w:rsidR="00F84B59" w:rsidRDefault="00891E5A">
      <w:pPr>
        <w:spacing w:after="0"/>
        <w:jc w:val="both"/>
      </w:pPr>
      <w:bookmarkStart w:id="974" w:name="z1733"/>
      <w:bookmarkEnd w:id="973"/>
      <w:r>
        <w:rPr>
          <w:color w:val="000000"/>
          <w:sz w:val="28"/>
        </w:rPr>
        <w:t>      434-26) табиғи монополиялар салаларында мемлекеттік бақылауды жүзеге асыру кезінде Қазақстан Республикасының заңнамасында белгіленген құзыреті шегінде құқық қорғау органдарымен өзара іс-қимыл жасау.</w:t>
      </w:r>
    </w:p>
    <w:p w:rsidR="00F84B59" w:rsidRDefault="00891E5A">
      <w:pPr>
        <w:spacing w:after="0"/>
        <w:jc w:val="both"/>
      </w:pPr>
      <w:bookmarkStart w:id="975" w:name="z1210"/>
      <w:bookmarkEnd w:id="974"/>
      <w:r>
        <w:rPr>
          <w:color w:val="000000"/>
          <w:sz w:val="28"/>
        </w:rPr>
        <w:t>      435) "Табиғи монополиялар туралы" Қазақстан Республикасының Заңында, Қазақстан Республикасының өзге де заңдарында, Қазақстан Республикасы Президентінің және Қазақстан Республикасы Үкіметінің актілерінде көзделген өзге де өкілеттіктерді жүзеге асыру;</w:t>
      </w:r>
    </w:p>
    <w:bookmarkEnd w:id="975"/>
    <w:p w:rsidR="00F84B59" w:rsidRDefault="00891E5A">
      <w:pPr>
        <w:spacing w:after="0"/>
      </w:pPr>
      <w:r>
        <w:rPr>
          <w:color w:val="FF0000"/>
          <w:sz w:val="28"/>
        </w:rPr>
        <w:t>      436) - 441) алып тасталды - ҚР Үкіметінің 31.07.2019 № 561 қаулысымен.</w:t>
      </w:r>
      <w:r>
        <w:br/>
      </w:r>
    </w:p>
    <w:p w:rsidR="00F84B59" w:rsidRDefault="00891E5A">
      <w:pPr>
        <w:spacing w:after="0"/>
        <w:jc w:val="both"/>
      </w:pPr>
      <w:bookmarkStart w:id="976" w:name="z1217"/>
      <w:r>
        <w:rPr>
          <w:color w:val="000000"/>
          <w:sz w:val="28"/>
        </w:rPr>
        <w:t>      442) Қазақстан Республикасының азаматтық авиациясында ұшуды жүргiзу қағидаларын әзiрлеу;</w:t>
      </w:r>
    </w:p>
    <w:p w:rsidR="00F84B59" w:rsidRDefault="00891E5A">
      <w:pPr>
        <w:spacing w:after="0"/>
        <w:jc w:val="both"/>
      </w:pPr>
      <w:bookmarkStart w:id="977" w:name="z1740"/>
      <w:bookmarkEnd w:id="976"/>
      <w:r>
        <w:rPr>
          <w:color w:val="000000"/>
          <w:sz w:val="28"/>
        </w:rPr>
        <w:t>      442-1) мемлекеттік авиация саласындағы уәкілетті органмен және арнаулы мемлекеттік және құқық қорғау органдарымен өзара іс-қимыл жасай отырып, азаматтық әуе кемелерінің әуе кеңістігін пайдалану тәртібін бұзуын тоқтату жөнінде шаралар қабылдау;</w:t>
      </w:r>
    </w:p>
    <w:p w:rsidR="00F84B59" w:rsidRDefault="00891E5A">
      <w:pPr>
        <w:spacing w:after="0"/>
        <w:jc w:val="both"/>
      </w:pPr>
      <w:bookmarkStart w:id="978" w:name="z1741"/>
      <w:bookmarkEnd w:id="977"/>
      <w:r>
        <w:rPr>
          <w:color w:val="000000"/>
          <w:sz w:val="28"/>
        </w:rPr>
        <w:t>      442-2) азаматтық және эксперименттік авиацияның әуе кеңістігін пайдалану қағидаларын бұзушылықтарын есепке алуды жүргізу, сондай-ақ әуе кеңістігін пайдалану қағидаларын бұзушылықтың барлық жағдайлары бойынша мемлекеттік авиация саласындағы уәкілетті органмен өзара ақпарат алмасуды жүзеге асыру;</w:t>
      </w:r>
    </w:p>
    <w:p w:rsidR="00F84B59" w:rsidRDefault="00891E5A">
      <w:pPr>
        <w:spacing w:after="0"/>
        <w:jc w:val="both"/>
      </w:pPr>
      <w:bookmarkStart w:id="979" w:name="z1218"/>
      <w:bookmarkEnd w:id="978"/>
      <w:r>
        <w:rPr>
          <w:color w:val="000000"/>
          <w:sz w:val="28"/>
        </w:rPr>
        <w:t>      443) жалпыға ортақ пайдаланылатын автомобиль жолдарын мемлекеттiк есепке алуды жүзеге асыру;</w:t>
      </w:r>
    </w:p>
    <w:p w:rsidR="00F84B59" w:rsidRDefault="00891E5A">
      <w:pPr>
        <w:spacing w:after="0"/>
        <w:jc w:val="both"/>
      </w:pPr>
      <w:bookmarkStart w:id="980" w:name="z1219"/>
      <w:bookmarkEnd w:id="979"/>
      <w:r>
        <w:rPr>
          <w:color w:val="000000"/>
          <w:sz w:val="28"/>
        </w:rPr>
        <w:t>      444) облыстық маңызы бар жалпыға ортақ пайдаланылатын автомобиль жолдарының атаулары мен индекстерiн келiсу;</w:t>
      </w:r>
    </w:p>
    <w:p w:rsidR="00F84B59" w:rsidRDefault="00891E5A">
      <w:pPr>
        <w:spacing w:after="0"/>
        <w:jc w:val="both"/>
      </w:pPr>
      <w:bookmarkStart w:id="981" w:name="z1220"/>
      <w:bookmarkEnd w:id="980"/>
      <w:r>
        <w:rPr>
          <w:color w:val="000000"/>
          <w:sz w:val="28"/>
        </w:rPr>
        <w:t>      445) облыстық маңызы бар жалпыға ортақ пайдаланылатын автомобиль жолдарының тiзбесiн келiсу;</w:t>
      </w:r>
    </w:p>
    <w:p w:rsidR="00F84B59" w:rsidRDefault="00891E5A">
      <w:pPr>
        <w:spacing w:after="0"/>
        <w:jc w:val="both"/>
      </w:pPr>
      <w:bookmarkStart w:id="982" w:name="z1221"/>
      <w:bookmarkEnd w:id="981"/>
      <w:r>
        <w:rPr>
          <w:color w:val="000000"/>
          <w:sz w:val="28"/>
        </w:rPr>
        <w:lastRenderedPageBreak/>
        <w:t>      446) жол саласындағы инвестициялық және әлеуметтiк саясатты iске асыру;</w:t>
      </w:r>
    </w:p>
    <w:p w:rsidR="00F84B59" w:rsidRDefault="00891E5A">
      <w:pPr>
        <w:spacing w:after="0"/>
        <w:jc w:val="both"/>
      </w:pPr>
      <w:bookmarkStart w:id="983" w:name="z1222"/>
      <w:bookmarkEnd w:id="982"/>
      <w:r>
        <w:rPr>
          <w:color w:val="000000"/>
          <w:sz w:val="28"/>
        </w:rPr>
        <w:t>      447) мемлекеттiк тапсырманы орындау шеңберiнде Ұлттық операторды қаржыландыру;</w:t>
      </w:r>
    </w:p>
    <w:p w:rsidR="00F84B59" w:rsidRDefault="00891E5A">
      <w:pPr>
        <w:spacing w:after="0"/>
        <w:jc w:val="both"/>
      </w:pPr>
      <w:bookmarkStart w:id="984" w:name="z1223"/>
      <w:bookmarkEnd w:id="983"/>
      <w:r>
        <w:rPr>
          <w:color w:val="000000"/>
          <w:sz w:val="28"/>
        </w:rPr>
        <w:t>      448) автомобиль жолдарын салу, реконструкциялау, жөндеу және күтіп-ұстау кезінде Ұлттық жол активтерінің сапасы орталығының жұмыстар мен материалдардың сапасына сараптама жүргізуін ұйымдастыру қағидаларын әзірлеу;</w:t>
      </w:r>
    </w:p>
    <w:p w:rsidR="00F84B59" w:rsidRDefault="00891E5A">
      <w:pPr>
        <w:spacing w:after="0"/>
        <w:jc w:val="both"/>
      </w:pPr>
      <w:bookmarkStart w:id="985" w:name="z1224"/>
      <w:bookmarkEnd w:id="984"/>
      <w:r>
        <w:rPr>
          <w:color w:val="000000"/>
          <w:sz w:val="28"/>
        </w:rPr>
        <w:t>      449) халықаралық және республикалық маңызы бар автомобиль жолдарын салу, реконструкциялау, жөндеу және күтіп-ұстау кезінде Ұлттық жол активтерінің сапасы орталығының жұмыстар мен материалдардың сапасына сараптама жүргізуін ұйымдастыру;</w:t>
      </w:r>
    </w:p>
    <w:p w:rsidR="00F84B59" w:rsidRDefault="00891E5A">
      <w:pPr>
        <w:spacing w:after="0"/>
        <w:jc w:val="both"/>
      </w:pPr>
      <w:bookmarkStart w:id="986" w:name="z1225"/>
      <w:bookmarkEnd w:id="985"/>
      <w:r>
        <w:rPr>
          <w:color w:val="000000"/>
          <w:sz w:val="28"/>
        </w:rPr>
        <w:t>      450) Қазақстан Республикасының бюджет заңнамасына сәйкес Ұлттық жол активтерінің сапасы орталығының жұмыстары мен көрсететін қызметтерін қаржыландыру;</w:t>
      </w:r>
    </w:p>
    <w:p w:rsidR="00F84B59" w:rsidRDefault="00891E5A">
      <w:pPr>
        <w:spacing w:after="0"/>
        <w:jc w:val="both"/>
      </w:pPr>
      <w:bookmarkStart w:id="987" w:name="z1226"/>
      <w:bookmarkEnd w:id="986"/>
      <w:r>
        <w:rPr>
          <w:color w:val="000000"/>
          <w:sz w:val="28"/>
        </w:rPr>
        <w:t>      451) жалпыға ортақ пайдаланылатын автомобиль жолдарын орташа жөндеуге арналған техникалық құжаттамаға ведомстволық сараптама жүргізу қағидаларын әзірлеу;</w:t>
      </w:r>
    </w:p>
    <w:p w:rsidR="00F84B59" w:rsidRDefault="00891E5A">
      <w:pPr>
        <w:spacing w:after="0"/>
        <w:jc w:val="both"/>
      </w:pPr>
      <w:bookmarkStart w:id="988" w:name="z1227"/>
      <w:bookmarkEnd w:id="987"/>
      <w:r>
        <w:rPr>
          <w:color w:val="000000"/>
          <w:sz w:val="28"/>
        </w:rPr>
        <w:t>      452) халықаралық және республикалық маңызы бар жалпыға ортақ пайдаланылатын автомобиль жолдары жол инфрақұрылымы қауіпсіздігінің мониторингі қағидаларын әзірлеу;</w:t>
      </w:r>
    </w:p>
    <w:p w:rsidR="00F84B59" w:rsidRDefault="00891E5A">
      <w:pPr>
        <w:spacing w:after="0"/>
        <w:jc w:val="both"/>
      </w:pPr>
      <w:bookmarkStart w:id="989" w:name="z1228"/>
      <w:bookmarkEnd w:id="988"/>
      <w:r>
        <w:rPr>
          <w:color w:val="000000"/>
          <w:sz w:val="28"/>
        </w:rPr>
        <w:t>      453) автомобиль жолдарын салу, реконструкциялау, жөндеу және күтіп-ұстау кезінде жұмыстар мен материалдардың сапасына сараптама жүргізу жөніндегі жұмыстар мен көрсетілетін қызметтердің құнын айқындау, сондай-ақ облыстық, аудандық маңызы бар автомобиль жолдарының және елді мекендер көшелерінің жол активтерін басқару әдістемесін әзірлеу;</w:t>
      </w:r>
    </w:p>
    <w:p w:rsidR="00F84B59" w:rsidRDefault="00891E5A">
      <w:pPr>
        <w:spacing w:after="0"/>
        <w:jc w:val="both"/>
      </w:pPr>
      <w:bookmarkStart w:id="990" w:name="z1229"/>
      <w:bookmarkEnd w:id="989"/>
      <w:r>
        <w:rPr>
          <w:color w:val="000000"/>
          <w:sz w:val="28"/>
        </w:rPr>
        <w:t>      454) Қазақстан Республикасының бюджет заңнамасына сәйкес халықаралық және республикалық маңызы бар жалпыға ортақ пайдаланылатын автомобиль жолдарын және ақылы автомобиль жолдарын (учаскелерін) жөндеу және күтіп-ұстау жөніндегі жұмыстарды ұйымдастыру;</w:t>
      </w:r>
    </w:p>
    <w:p w:rsidR="00F84B59" w:rsidRDefault="00891E5A">
      <w:pPr>
        <w:spacing w:after="0"/>
        <w:jc w:val="both"/>
      </w:pPr>
      <w:bookmarkStart w:id="991" w:name="z1230"/>
      <w:bookmarkEnd w:id="990"/>
      <w:r>
        <w:rPr>
          <w:color w:val="000000"/>
          <w:sz w:val="28"/>
        </w:rPr>
        <w:t>      455) халықаралық және республикалық маңызы бар жалпыға ортақ пайдаланылатын автомобиль жолдары жол инфрақұрылымы қауіпсіздігінің мониторингі жөніндегі жұмыстарды ұйымдастыру;</w:t>
      </w:r>
    </w:p>
    <w:p w:rsidR="00F84B59" w:rsidRDefault="00891E5A">
      <w:pPr>
        <w:spacing w:after="0"/>
        <w:jc w:val="both"/>
      </w:pPr>
      <w:bookmarkStart w:id="992" w:name="z1231"/>
      <w:bookmarkEnd w:id="991"/>
      <w:r>
        <w:rPr>
          <w:color w:val="000000"/>
          <w:sz w:val="28"/>
        </w:rPr>
        <w:t>      456) жол дерекқорын қалыптастыру және жүргізу қағидаларын әзірлеу;</w:t>
      </w:r>
    </w:p>
    <w:p w:rsidR="00F84B59" w:rsidRDefault="00891E5A">
      <w:pPr>
        <w:spacing w:after="0"/>
        <w:jc w:val="both"/>
      </w:pPr>
      <w:bookmarkStart w:id="993" w:name="z1232"/>
      <w:bookmarkEnd w:id="992"/>
      <w:r>
        <w:rPr>
          <w:color w:val="000000"/>
          <w:sz w:val="28"/>
        </w:rPr>
        <w:t>      457) жалпыға ортақ пайдаланылатын автомобиль жолдарын орташа жөндеуге арналған техникалық құжаттамаға ведомстволық сараптама жасау жөніндегі жұмыстарды ұйымдастыру;</w:t>
      </w:r>
    </w:p>
    <w:p w:rsidR="00F84B59" w:rsidRDefault="00891E5A">
      <w:pPr>
        <w:spacing w:after="0"/>
        <w:jc w:val="both"/>
      </w:pPr>
      <w:bookmarkStart w:id="994" w:name="z1233"/>
      <w:bookmarkEnd w:id="993"/>
      <w:r>
        <w:rPr>
          <w:color w:val="000000"/>
          <w:sz w:val="28"/>
        </w:rPr>
        <w:lastRenderedPageBreak/>
        <w:t>      458) жобалау саласында қабылданған нормалар мен ұлттық стандарттардың, автомобиль жолдарын салу, реконструкциялау, жөндеу және күтiп-ұстау кезiнде талап етiлетiн сапаның сақталуын қамтамасыз ету;</w:t>
      </w:r>
    </w:p>
    <w:p w:rsidR="00F84B59" w:rsidRDefault="00891E5A">
      <w:pPr>
        <w:spacing w:after="0"/>
        <w:jc w:val="both"/>
      </w:pPr>
      <w:bookmarkStart w:id="995" w:name="z1234"/>
      <w:bookmarkEnd w:id="994"/>
      <w:r>
        <w:rPr>
          <w:color w:val="000000"/>
          <w:sz w:val="28"/>
        </w:rPr>
        <w:t>      459) ақылы автомобиль жолдарын (учаскелерді) құру мен пайдалануды бақылауды жүзеге асыру;</w:t>
      </w:r>
    </w:p>
    <w:bookmarkEnd w:id="995"/>
    <w:p w:rsidR="00F84B59" w:rsidRDefault="00891E5A">
      <w:pPr>
        <w:spacing w:after="0"/>
      </w:pPr>
      <w:r>
        <w:rPr>
          <w:color w:val="FF0000"/>
          <w:sz w:val="28"/>
        </w:rPr>
        <w:t xml:space="preserve">      460) Алып тасталды – ҚР Үкіметінің 19.03.2019 </w:t>
      </w:r>
      <w:r>
        <w:rPr>
          <w:color w:val="000000"/>
          <w:sz w:val="28"/>
        </w:rPr>
        <w:t>№ 131</w:t>
      </w:r>
      <w:r>
        <w:rPr>
          <w:color w:val="FF0000"/>
          <w:sz w:val="28"/>
        </w:rPr>
        <w:t xml:space="preserve"> қаулысымен.</w:t>
      </w:r>
      <w:r>
        <w:br/>
      </w:r>
    </w:p>
    <w:p w:rsidR="00F84B59" w:rsidRDefault="00891E5A">
      <w:pPr>
        <w:spacing w:after="0"/>
        <w:jc w:val="both"/>
      </w:pPr>
      <w:bookmarkStart w:id="996" w:name="z1236"/>
      <w:r>
        <w:rPr>
          <w:color w:val="000000"/>
          <w:sz w:val="28"/>
        </w:rPr>
        <w:t>      461) қысылтаяң жағдайларда (қолайсыз ауа-райы жағдайлары, дүлей зілзалалар, өрт, автомобиль жолдарының көтергіштік қабiлетiнiң жойылуы), сондай-ақ жөндеу-құрылыс жұмыстары жүргiзiлген кезде жол жүрісінің қауіпсіздігі жөніндегі органмен және төтенше жағдайлар жөніндегі уәкілетті органмен бірлесіп, тиiстi жол белгiлерiн қойып және бұқаралық ақпарат құралдары арқылы бұл жөнiнде уәкілетті жергiлiктi атқарушы органдарды және автомобиль жолдарын пайдаланушыларды хабардар ете отырып, көлiк құралдарының жол жүрiсiн шектеу немесе тоқтату және автомобиль жолдарын пайдалану қағидаларының сақталуын бақылауды жүзеге асыру;</w:t>
      </w:r>
    </w:p>
    <w:p w:rsidR="00F84B59" w:rsidRDefault="00891E5A">
      <w:pPr>
        <w:spacing w:after="0"/>
        <w:jc w:val="both"/>
      </w:pPr>
      <w:bookmarkStart w:id="997" w:name="z1237"/>
      <w:bookmarkEnd w:id="996"/>
      <w:r>
        <w:rPr>
          <w:color w:val="000000"/>
          <w:sz w:val="28"/>
        </w:rPr>
        <w:t>      462) мемлекеттiк меншiк болып табылатын темiржолдар бойынша темiржол қатынасын тоқтату;</w:t>
      </w:r>
    </w:p>
    <w:p w:rsidR="00F84B59" w:rsidRDefault="00891E5A">
      <w:pPr>
        <w:spacing w:after="0"/>
        <w:jc w:val="both"/>
      </w:pPr>
      <w:bookmarkStart w:id="998" w:name="z1238"/>
      <w:bookmarkEnd w:id="997"/>
      <w:r>
        <w:rPr>
          <w:color w:val="000000"/>
          <w:sz w:val="28"/>
        </w:rPr>
        <w:t>      463) теміржолдар мен теміржол станцияларының жобалау-техникалық құжаттамасы мен бас схемаларына сәйкес жер учаскелерiн беру нормативтерiн келiсу;</w:t>
      </w:r>
    </w:p>
    <w:p w:rsidR="00F84B59" w:rsidRDefault="00891E5A">
      <w:pPr>
        <w:spacing w:after="0"/>
        <w:jc w:val="both"/>
      </w:pPr>
      <w:bookmarkStart w:id="999" w:name="z1239"/>
      <w:bookmarkEnd w:id="998"/>
      <w:r>
        <w:rPr>
          <w:color w:val="000000"/>
          <w:sz w:val="28"/>
        </w:rPr>
        <w:t>      464) қозғалыс қауiпсiздiгi талаптарының бұзылуы туралы статистикалық ақпарат қалыптастыру;</w:t>
      </w:r>
    </w:p>
    <w:p w:rsidR="00F84B59" w:rsidRDefault="00891E5A">
      <w:pPr>
        <w:spacing w:after="0"/>
        <w:jc w:val="both"/>
      </w:pPr>
      <w:bookmarkStart w:id="1000" w:name="z1240"/>
      <w:bookmarkEnd w:id="999"/>
      <w:r>
        <w:rPr>
          <w:color w:val="000000"/>
          <w:sz w:val="28"/>
        </w:rPr>
        <w:t>      465) Қазақстан Республикасының Әкімшілік құқық бұзушылық туралы кодексінде белгіленген тәртіппен хаттамалар толтыру, әкiмшiлiк құқық бұзушылықтар туралы iстерді қарау және әкімшілік жаза қолдану;</w:t>
      </w:r>
    </w:p>
    <w:p w:rsidR="00F84B59" w:rsidRDefault="00891E5A">
      <w:pPr>
        <w:spacing w:after="0"/>
        <w:jc w:val="both"/>
      </w:pPr>
      <w:bookmarkStart w:id="1001" w:name="z1241"/>
      <w:bookmarkEnd w:id="1000"/>
      <w:r>
        <w:rPr>
          <w:color w:val="000000"/>
          <w:sz w:val="28"/>
        </w:rPr>
        <w:t>      466) өз құзыретi шегiнде тексеру нәтижелерi бойынша актiлер жасау және көлiктiң жұмыс iстеу тәртiбiн айқындайтын Қазақстан Республикасы заңдарының және өзге де нормативтiк құқықтық актiлерiн, стандарттар мен нормалардың талаптарын анықталған бұзушылықтарды жою туралы ұйғарымдар енгiзу;</w:t>
      </w:r>
    </w:p>
    <w:p w:rsidR="00F84B59" w:rsidRDefault="00891E5A">
      <w:pPr>
        <w:spacing w:after="0"/>
        <w:jc w:val="both"/>
      </w:pPr>
      <w:bookmarkStart w:id="1002" w:name="z1242"/>
      <w:bookmarkEnd w:id="1001"/>
      <w:r>
        <w:rPr>
          <w:color w:val="000000"/>
          <w:sz w:val="28"/>
        </w:rPr>
        <w:t>      467) жай-күйi қозғалыс қауiпсiздiгiнiң және қоршаған ортаны қорғаудың белгiленген талаптарына жауап бермейтiн магистральдық темiржол желісі объектiлерiн, темiржолдар мен жылжымалы құрамды пайдалануды тоқтата тұруды және тоқтатуды жүзеге асыру;</w:t>
      </w:r>
    </w:p>
    <w:p w:rsidR="00F84B59" w:rsidRDefault="00891E5A">
      <w:pPr>
        <w:spacing w:after="0"/>
        <w:jc w:val="both"/>
      </w:pPr>
      <w:bookmarkStart w:id="1003" w:name="z1243"/>
      <w:bookmarkEnd w:id="1002"/>
      <w:r>
        <w:rPr>
          <w:color w:val="000000"/>
          <w:sz w:val="28"/>
        </w:rPr>
        <w:t xml:space="preserve">      468) жеке және заңды тұлғалардың қалалық рельсті көліктің жұмыс істеу тәртібін айқындайтын Қазақстан Республикасының нормативтік құқықтық </w:t>
      </w:r>
      <w:r>
        <w:rPr>
          <w:color w:val="000000"/>
          <w:sz w:val="28"/>
        </w:rPr>
        <w:lastRenderedPageBreak/>
        <w:t>актілерінің талаптарын сақтауын бақылау, оларды бұзушылықтарды анықтау және олардың жолын кесу жөнінде шаралар қолдану;</w:t>
      </w:r>
    </w:p>
    <w:p w:rsidR="00F84B59" w:rsidRDefault="00891E5A">
      <w:pPr>
        <w:spacing w:after="0"/>
        <w:jc w:val="both"/>
      </w:pPr>
      <w:bookmarkStart w:id="1004" w:name="z1244"/>
      <w:bookmarkEnd w:id="1003"/>
      <w:r>
        <w:rPr>
          <w:color w:val="000000"/>
          <w:sz w:val="28"/>
        </w:rPr>
        <w:t>      469) жай-күйі жол жүрісі қауіпсіздігі және қоршаған ортаны қорғау талаптарына сәйкес келмейтін қалалық рельсті көлік объектілерін пайдалануды тоқтата тұруды жүзеге асыру;</w:t>
      </w:r>
    </w:p>
    <w:p w:rsidR="00F84B59" w:rsidRDefault="00891E5A">
      <w:pPr>
        <w:spacing w:after="0"/>
        <w:jc w:val="both"/>
      </w:pPr>
      <w:bookmarkStart w:id="1005" w:name="z1245"/>
      <w:bookmarkEnd w:id="1004"/>
      <w:r>
        <w:rPr>
          <w:color w:val="000000"/>
          <w:sz w:val="28"/>
        </w:rPr>
        <w:t>      470) жалпыға ортақ пайдаланылатын халықаралық және республикалық маңызы бар автомобиль жолдарын салу, реконструкциялау, жөндеу, күтiп-ұстау, диагностикалау, паспорттау және аспаптық тексеру жөнiндегi жұмыстарды iске асыру мен қаржыландыру қағидаларын әзірлеу;</w:t>
      </w:r>
    </w:p>
    <w:p w:rsidR="00F84B59" w:rsidRDefault="00891E5A">
      <w:pPr>
        <w:spacing w:after="0"/>
        <w:jc w:val="both"/>
      </w:pPr>
      <w:bookmarkStart w:id="1006" w:name="z1246"/>
      <w:bookmarkEnd w:id="1005"/>
      <w:r>
        <w:rPr>
          <w:color w:val="000000"/>
          <w:sz w:val="28"/>
        </w:rPr>
        <w:t>      471) халықаралық және республикалық маңызы бар автомобиль жолдарының техникалық-экономикалық негіздемелерін әзірлеу, диагностикалау және паспорттау бойынша жұмыстарды ұйымдастыру, сондай-ақ Қазақстан Республикасының мемлекеттік сатып алу және концессиялар туралы заңнамасына сәйкес автожол саласының нормативтік-техникалық базасын жетілдіру;</w:t>
      </w:r>
    </w:p>
    <w:p w:rsidR="00F84B59" w:rsidRDefault="00891E5A">
      <w:pPr>
        <w:spacing w:after="0"/>
        <w:jc w:val="both"/>
      </w:pPr>
      <w:bookmarkStart w:id="1007" w:name="z1247"/>
      <w:bookmarkEnd w:id="1006"/>
      <w:r>
        <w:rPr>
          <w:color w:val="000000"/>
          <w:sz w:val="28"/>
        </w:rPr>
        <w:t>      472) халықаралық және республикалық маңызы бар жалпыға ортақ пайдаланылатын автомобиль жолдарын сыныптау тәртібі мен шарттарын, тізбесін, атауын және индекстерін, оның ішінде қорғаныс мақсатындағы автомобиль жолдарының тізбесін әзірлеу;</w:t>
      </w:r>
    </w:p>
    <w:p w:rsidR="00F84B59" w:rsidRDefault="00891E5A">
      <w:pPr>
        <w:spacing w:after="0"/>
        <w:jc w:val="both"/>
      </w:pPr>
      <w:bookmarkStart w:id="1008" w:name="z1248"/>
      <w:bookmarkEnd w:id="1007"/>
      <w:r>
        <w:rPr>
          <w:color w:val="000000"/>
          <w:sz w:val="28"/>
        </w:rPr>
        <w:t>      473) автомобиль жолдарын, қорғаныстық маңызы бар жолдарды пайдалану қағидаларын әзiрлеу;</w:t>
      </w:r>
    </w:p>
    <w:p w:rsidR="00F84B59" w:rsidRDefault="00891E5A">
      <w:pPr>
        <w:spacing w:after="0"/>
        <w:jc w:val="both"/>
      </w:pPr>
      <w:bookmarkStart w:id="1009" w:name="z1249"/>
      <w:bookmarkEnd w:id="1008"/>
      <w:r>
        <w:rPr>
          <w:color w:val="000000"/>
          <w:sz w:val="28"/>
        </w:rPr>
        <w:t>      474) халықаралық және республикалық маңызы бар жалпыға ортақ пайдаланылатын автомобиль жолдарын жөндеуді және күтіп-ұстауды қаржыландыру нормативтерін әзірлеу;</w:t>
      </w:r>
    </w:p>
    <w:p w:rsidR="00F84B59" w:rsidRDefault="00891E5A">
      <w:pPr>
        <w:spacing w:after="0"/>
        <w:jc w:val="both"/>
      </w:pPr>
      <w:bookmarkStart w:id="1010" w:name="z1250"/>
      <w:bookmarkEnd w:id="1009"/>
      <w:r>
        <w:rPr>
          <w:color w:val="000000"/>
          <w:sz w:val="28"/>
        </w:rPr>
        <w:t>      475) Қазақстан Республикасының аумағы арқылы автокөлiк құралдарымен жүрiп өту үшiн алымдарды төлеу тәртiбi мен олардың мөлшерлемелерiн әзiрлеу;</w:t>
      </w:r>
    </w:p>
    <w:p w:rsidR="00F84B59" w:rsidRDefault="00891E5A">
      <w:pPr>
        <w:spacing w:after="0"/>
        <w:jc w:val="both"/>
      </w:pPr>
      <w:bookmarkStart w:id="1011" w:name="z1251"/>
      <w:bookmarkEnd w:id="1010"/>
      <w:r>
        <w:rPr>
          <w:color w:val="000000"/>
          <w:sz w:val="28"/>
        </w:rPr>
        <w:t>      476) халықаралық және республикалық маңызы бар жалпыға ортақ пайдаланылатын ақылы автомобиль жолдарын және көпiр өткелдерiн пайдалану тәртiбi мен шарттарын әзiрлеу;</w:t>
      </w:r>
    </w:p>
    <w:p w:rsidR="00F84B59" w:rsidRDefault="00891E5A">
      <w:pPr>
        <w:spacing w:after="0"/>
        <w:jc w:val="both"/>
      </w:pPr>
      <w:bookmarkStart w:id="1012" w:name="z1252"/>
      <w:bookmarkEnd w:id="1011"/>
      <w:r>
        <w:rPr>
          <w:color w:val="000000"/>
          <w:sz w:val="28"/>
        </w:rPr>
        <w:t>      477) сыртқы (көрнекі) жарнама объектілерін халықаралық, республикалық, облыстық және аудандық маңызы бар жалпыға ортақ пайдаланылатын автомобиль жолдарының бөлінген белдеуінде орналастыру қағидаларын әзірлеу;</w:t>
      </w:r>
    </w:p>
    <w:bookmarkEnd w:id="1012"/>
    <w:p w:rsidR="00F84B59" w:rsidRDefault="00891E5A">
      <w:pPr>
        <w:spacing w:after="0"/>
        <w:jc w:val="both"/>
      </w:pPr>
      <w:r>
        <w:rPr>
          <w:color w:val="000000"/>
          <w:sz w:val="28"/>
        </w:rPr>
        <w:t>      477-1) сыртқы (көрнекі) жарнама объектілерін елді мекендердегі үй-жайлардың шегінен тыс ашық кеңістікте орналастыру қағидаларын әзірлеу;</w:t>
      </w:r>
    </w:p>
    <w:p w:rsidR="00F84B59" w:rsidRDefault="00891E5A">
      <w:pPr>
        <w:spacing w:after="0"/>
        <w:jc w:val="both"/>
      </w:pPr>
      <w:bookmarkStart w:id="1013" w:name="z1253"/>
      <w:r>
        <w:rPr>
          <w:color w:val="000000"/>
          <w:sz w:val="28"/>
        </w:rPr>
        <w:t>      478) астананың, республикалық маңызы бар қаланың көшелерiн, облыстық және аудандық маңызы бар автомобиль жолдарын жөндеу мен күтiп-ұстауды қаржыландыру нормативтерiн әзірлеу;</w:t>
      </w:r>
    </w:p>
    <w:p w:rsidR="00F84B59" w:rsidRDefault="00891E5A">
      <w:pPr>
        <w:spacing w:after="0"/>
        <w:jc w:val="both"/>
      </w:pPr>
      <w:bookmarkStart w:id="1014" w:name="z1254"/>
      <w:bookmarkEnd w:id="1013"/>
      <w:r>
        <w:rPr>
          <w:color w:val="000000"/>
          <w:sz w:val="28"/>
        </w:rPr>
        <w:lastRenderedPageBreak/>
        <w:t>      479) мемлекеттік қызмет көрсету кезінде тұтынушылар құқықтарын қорғауды қамтамасыз ету;</w:t>
      </w:r>
    </w:p>
    <w:p w:rsidR="00F84B59" w:rsidRDefault="00891E5A">
      <w:pPr>
        <w:spacing w:after="0"/>
        <w:jc w:val="both"/>
      </w:pPr>
      <w:bookmarkStart w:id="1015" w:name="z1255"/>
      <w:bookmarkEnd w:id="1014"/>
      <w:r>
        <w:rPr>
          <w:color w:val="000000"/>
          <w:sz w:val="28"/>
        </w:rPr>
        <w:t>      480) рұқсаттар мен хабарламалардың мемлекеттік электрондық тізілімін жүргізу;</w:t>
      </w:r>
    </w:p>
    <w:p w:rsidR="00F84B59" w:rsidRDefault="00891E5A">
      <w:pPr>
        <w:spacing w:after="0"/>
        <w:jc w:val="both"/>
      </w:pPr>
      <w:bookmarkStart w:id="1016" w:name="z1256"/>
      <w:bookmarkEnd w:id="1015"/>
      <w:r>
        <w:rPr>
          <w:color w:val="000000"/>
          <w:sz w:val="28"/>
        </w:rPr>
        <w:t>      481) тұрғын үй қатынастары саласындағы жергілікті атқарушы органдарды үйлестіруді және әдістемелік басшылықты жүзеге асыру;</w:t>
      </w:r>
    </w:p>
    <w:p w:rsidR="00F84B59" w:rsidRDefault="00891E5A">
      <w:pPr>
        <w:spacing w:after="0"/>
        <w:jc w:val="both"/>
      </w:pPr>
      <w:bookmarkStart w:id="1017" w:name="z1257"/>
      <w:bookmarkEnd w:id="1016"/>
      <w:r>
        <w:rPr>
          <w:color w:val="000000"/>
          <w:sz w:val="28"/>
        </w:rPr>
        <w:t>      482) сәулет, қала құрылысы және құрылыс қызметі, тұрғын үй қатынастары, коммуналдық шаруашылық және коммуналдық қалдықтармен (қатты тұрмыстық қалдықтарды қоспағанда) жұмыс істеу, елді мекендер шегінде сумен жабдықтау және су бұру, жылумен жабдықтау (орталықтандырылған жылумен жабдықтау аймағында жылу энергиясын өндіруді жүзеге асыратын жылу электр орталықтары мен қазандықтардан басқа), сондай-ақ тұрғын үй құрылысына үлестік қатысу саласындағы мемлекеттік саясатты іске асыру;</w:t>
      </w:r>
    </w:p>
    <w:p w:rsidR="00F84B59" w:rsidRDefault="00891E5A">
      <w:pPr>
        <w:spacing w:after="0"/>
        <w:jc w:val="both"/>
      </w:pPr>
      <w:bookmarkStart w:id="1018" w:name="z1258"/>
      <w:bookmarkEnd w:id="1017"/>
      <w:r>
        <w:rPr>
          <w:color w:val="000000"/>
          <w:sz w:val="28"/>
        </w:rPr>
        <w:t>      483) республикалық маңызы бар қаланың, астананың, халқының есептік саны бір жүз мың тұрғыннан асатын облыстық маңызы бар қалалардың бас жоспарларының жобаларына, Қазақстан Республикасының Үкіметі бекітетін өзге де қала құрылысы құжаттамасына кешенді қала құрылысы сараптамасын жүргізуді ұйымдастыру;</w:t>
      </w:r>
    </w:p>
    <w:p w:rsidR="00F84B59" w:rsidRDefault="00891E5A">
      <w:pPr>
        <w:spacing w:after="0"/>
        <w:jc w:val="both"/>
      </w:pPr>
      <w:bookmarkStart w:id="1019" w:name="z1259"/>
      <w:bookmarkEnd w:id="1018"/>
      <w:r>
        <w:rPr>
          <w:color w:val="000000"/>
          <w:sz w:val="28"/>
        </w:rPr>
        <w:t>      484) жобалардың мемлекеттік сараптамасына басшылықты жүзеге асыру;</w:t>
      </w:r>
    </w:p>
    <w:p w:rsidR="00F84B59" w:rsidRDefault="00891E5A">
      <w:pPr>
        <w:spacing w:after="0"/>
        <w:jc w:val="both"/>
      </w:pPr>
      <w:bookmarkStart w:id="1020" w:name="z1260"/>
      <w:bookmarkEnd w:id="1019"/>
      <w:r>
        <w:rPr>
          <w:color w:val="000000"/>
          <w:sz w:val="28"/>
        </w:rPr>
        <w:t>      485) тұрғын үй қорының жай-күйіне мониторингті жүзеге асыру;</w:t>
      </w:r>
    </w:p>
    <w:p w:rsidR="00F84B59" w:rsidRDefault="00891E5A">
      <w:pPr>
        <w:spacing w:after="0"/>
        <w:jc w:val="both"/>
      </w:pPr>
      <w:bookmarkStart w:id="1021" w:name="z1261"/>
      <w:bookmarkEnd w:id="1020"/>
      <w:r>
        <w:rPr>
          <w:color w:val="000000"/>
          <w:sz w:val="28"/>
        </w:rPr>
        <w:t>      486) Қазақстан Республикасының тұрғын үй заңнамасын қолдану мәселелері бойынша ақпараттық-әдістемелік көмек көрсету;</w:t>
      </w:r>
    </w:p>
    <w:p w:rsidR="00F84B59" w:rsidRDefault="00891E5A">
      <w:pPr>
        <w:spacing w:after="0"/>
        <w:jc w:val="both"/>
      </w:pPr>
      <w:bookmarkStart w:id="1022" w:name="z1262"/>
      <w:bookmarkEnd w:id="1021"/>
      <w:r>
        <w:rPr>
          <w:color w:val="000000"/>
          <w:sz w:val="28"/>
        </w:rPr>
        <w:t>      487) үйлерді, құрылыстарды, ғимараттарды реконструкциялау, салу мақсатында әзірленетін және бекітілетін сәулет-құрылыс және өзге де жобалау алдындағы және (немесе) жобалау (жобалау-сметалық) құжаттамасында энергия үнемдеу және энергия тиімділігін арттыру жөніндегі талаптардың сақталуын қамтамасыз ету;</w:t>
      </w:r>
    </w:p>
    <w:p w:rsidR="00F84B59" w:rsidRDefault="00891E5A">
      <w:pPr>
        <w:spacing w:after="0"/>
        <w:jc w:val="both"/>
      </w:pPr>
      <w:bookmarkStart w:id="1023" w:name="z1263"/>
      <w:bookmarkEnd w:id="1022"/>
      <w:r>
        <w:rPr>
          <w:color w:val="000000"/>
          <w:sz w:val="28"/>
        </w:rPr>
        <w:t>      488) терможаңғыртуды ескере отырып, типтік көп пәтерлі үйлердің жоба алдындағы және (немесе) жобалау (жобалау-сметалық) құжаттамасын әзірлеуді және бекітуді қамтамасыз ету;</w:t>
      </w:r>
    </w:p>
    <w:p w:rsidR="00F84B59" w:rsidRDefault="00891E5A">
      <w:pPr>
        <w:spacing w:after="0"/>
        <w:jc w:val="both"/>
      </w:pPr>
      <w:bookmarkStart w:id="1024" w:name="z1264"/>
      <w:bookmarkEnd w:id="1023"/>
      <w:r>
        <w:rPr>
          <w:color w:val="000000"/>
          <w:sz w:val="28"/>
        </w:rPr>
        <w:t>      489) сәулет, қала құрылысы және құрылыс саласындағы, тұрғын үй-коммуналдық саладағы мемлекеттік нормативтерді әзірлеуді, бекітуді, қолданысқа енгізуді және күшін жоюды ұйымдастыру;</w:t>
      </w:r>
    </w:p>
    <w:p w:rsidR="00F84B59" w:rsidRDefault="00891E5A">
      <w:pPr>
        <w:spacing w:after="0"/>
        <w:jc w:val="both"/>
      </w:pPr>
      <w:bookmarkStart w:id="1025" w:name="z1265"/>
      <w:bookmarkEnd w:id="1024"/>
      <w:r>
        <w:rPr>
          <w:color w:val="000000"/>
          <w:sz w:val="28"/>
        </w:rPr>
        <w:t>      490) сәулет, қала құрылысы және құрылыс қызметі субъектілерінің, сондай-ақ мемлекеттік қала құрылысы кадастрын жүргізуді жүзеге асыратын мемлекеттік кәсіпорынның қызметін нормативтік-техникалық және әдіснамалық қамтамасыз ету;</w:t>
      </w:r>
    </w:p>
    <w:p w:rsidR="00F84B59" w:rsidRDefault="00891E5A">
      <w:pPr>
        <w:spacing w:after="0"/>
        <w:jc w:val="both"/>
      </w:pPr>
      <w:bookmarkStart w:id="1026" w:name="z1266"/>
      <w:bookmarkEnd w:id="1025"/>
      <w:r>
        <w:rPr>
          <w:color w:val="000000"/>
          <w:sz w:val="28"/>
        </w:rPr>
        <w:lastRenderedPageBreak/>
        <w:t>      491) өз құзыретiне кiретiн мәселелер бойынша техникалық регламенттердiң, стандарттардың және өзге де құжаттардың қорларын жүргізу;</w:t>
      </w:r>
    </w:p>
    <w:p w:rsidR="00F84B59" w:rsidRDefault="00891E5A">
      <w:pPr>
        <w:spacing w:after="0"/>
        <w:jc w:val="both"/>
      </w:pPr>
      <w:bookmarkStart w:id="1027" w:name="z1267"/>
      <w:bookmarkEnd w:id="1026"/>
      <w:r>
        <w:rPr>
          <w:color w:val="000000"/>
          <w:sz w:val="28"/>
        </w:rPr>
        <w:t>      492) ғылым және ғылыми-техникалық қызмет саласында ұсыныстар әзірлеуге және мемлекеттік саясатты іске асыруға қатысу, тиісті салада ғылыми зерттеулер жүргізу жөніндегі жұмысты үйлестіру;</w:t>
      </w:r>
    </w:p>
    <w:p w:rsidR="00F84B59" w:rsidRDefault="00891E5A">
      <w:pPr>
        <w:spacing w:after="0"/>
        <w:jc w:val="both"/>
      </w:pPr>
      <w:bookmarkStart w:id="1028" w:name="z1268"/>
      <w:bookmarkEnd w:id="1027"/>
      <w:r>
        <w:rPr>
          <w:color w:val="000000"/>
          <w:sz w:val="28"/>
        </w:rPr>
        <w:t>      493) мемлекеттік бюджеттен қаржыландырылатын ғылыми, ғылыми-техникалық жобалар мен бағдарламалар әзірлеуді және тиісті салада олардың іске асырылуын жүзеге асыруды ұйымдастыру;</w:t>
      </w:r>
    </w:p>
    <w:p w:rsidR="00F84B59" w:rsidRDefault="00891E5A">
      <w:pPr>
        <w:spacing w:after="0"/>
        <w:jc w:val="both"/>
      </w:pPr>
      <w:bookmarkStart w:id="1029" w:name="z1269"/>
      <w:bookmarkEnd w:id="1028"/>
      <w:r>
        <w:rPr>
          <w:color w:val="000000"/>
          <w:sz w:val="28"/>
        </w:rPr>
        <w:t>      494) мемлекеттік бюджеттен қаржыландырылатын, тиісті салада орындалған ғылыми, ғылыми-техникалық жобалар мен бағдарламалар жөнінде есептерді бекіту;</w:t>
      </w:r>
    </w:p>
    <w:p w:rsidR="00F84B59" w:rsidRDefault="00891E5A">
      <w:pPr>
        <w:spacing w:after="0"/>
        <w:jc w:val="both"/>
      </w:pPr>
      <w:bookmarkStart w:id="1030" w:name="z1270"/>
      <w:bookmarkEnd w:id="1029"/>
      <w:r>
        <w:rPr>
          <w:color w:val="000000"/>
          <w:sz w:val="28"/>
        </w:rPr>
        <w:t>      495) индустриялық-инновациялық қызметті мемлекеттік қолдау саласындағы мемлекеттік саясатты қалыптастыруға және іске асыруға қатысу;</w:t>
      </w:r>
    </w:p>
    <w:p w:rsidR="00F84B59" w:rsidRDefault="00891E5A">
      <w:pPr>
        <w:spacing w:after="0"/>
        <w:jc w:val="both"/>
      </w:pPr>
      <w:bookmarkStart w:id="1031" w:name="z1271"/>
      <w:bookmarkEnd w:id="1030"/>
      <w:r>
        <w:rPr>
          <w:color w:val="000000"/>
          <w:sz w:val="28"/>
        </w:rPr>
        <w:t>      496) стандарттар мен өзге де құжаттарды әзірлеу жөніндегі жоспарларды дайындау және іске асыру оларды халықаралық нормалармен және талаптармен үндестіру;</w:t>
      </w:r>
    </w:p>
    <w:p w:rsidR="00F84B59" w:rsidRDefault="00891E5A">
      <w:pPr>
        <w:spacing w:after="0"/>
        <w:jc w:val="both"/>
      </w:pPr>
      <w:bookmarkStart w:id="1032" w:name="z1272"/>
      <w:bookmarkEnd w:id="1031"/>
      <w:r>
        <w:rPr>
          <w:color w:val="000000"/>
          <w:sz w:val="28"/>
        </w:rPr>
        <w:t>      497) мемлекеттік құрылыс инспекторларын аттестаттауды жүргізу;</w:t>
      </w:r>
    </w:p>
    <w:p w:rsidR="00F84B59" w:rsidRDefault="00891E5A">
      <w:pPr>
        <w:spacing w:after="0"/>
        <w:jc w:val="both"/>
      </w:pPr>
      <w:bookmarkStart w:id="1033" w:name="z1273"/>
      <w:bookmarkEnd w:id="1032"/>
      <w:r>
        <w:rPr>
          <w:color w:val="000000"/>
          <w:sz w:val="28"/>
        </w:rPr>
        <w:t>      498) сәулет, қала құрылысы, құрылыс және мемлекеттік сәулет-құрылыс бақылауы істері жөніндегі жергілікті атқарушы органдарға нұсқамалар беру және Қазақстан Республикасының Әкімшілік құқық бұзушылық туралы кодексінде белгіленген әкімшілік ықпал ету шараларын қолдану;</w:t>
      </w:r>
    </w:p>
    <w:p w:rsidR="00F84B59" w:rsidRDefault="00891E5A">
      <w:pPr>
        <w:spacing w:after="0"/>
        <w:jc w:val="both"/>
      </w:pPr>
      <w:bookmarkStart w:id="1034" w:name="z1274"/>
      <w:bookmarkEnd w:id="1033"/>
      <w:r>
        <w:rPr>
          <w:color w:val="000000"/>
          <w:sz w:val="28"/>
        </w:rPr>
        <w:t>      499) сәулет, қала құрылысы, құрылыс және мемлекеттік сәулет-құрылыс бақылауы істері жөніндегі жергілікті атқарушы органдардың қызметіне оларға Қазақстан Республикасының заңнамасымен жүктелген функцияларды тиісінше орындау бөлігінде бақылауды және қадағалауды жүзеге асыру;</w:t>
      </w:r>
    </w:p>
    <w:p w:rsidR="00F84B59" w:rsidRDefault="00891E5A">
      <w:pPr>
        <w:spacing w:after="0"/>
        <w:jc w:val="both"/>
      </w:pPr>
      <w:bookmarkStart w:id="1035" w:name="z1275"/>
      <w:bookmarkEnd w:id="1034"/>
      <w:r>
        <w:rPr>
          <w:color w:val="000000"/>
          <w:sz w:val="28"/>
        </w:rPr>
        <w:t>      500) үлескерлердің ақшасын тартуға берілген рұқсаттар туралы ақпаратты жинау;</w:t>
      </w:r>
    </w:p>
    <w:p w:rsidR="00F84B59" w:rsidRDefault="00891E5A">
      <w:pPr>
        <w:spacing w:after="0"/>
        <w:jc w:val="both"/>
      </w:pPr>
      <w:bookmarkStart w:id="1036" w:name="z1276"/>
      <w:bookmarkEnd w:id="1035"/>
      <w:r>
        <w:rPr>
          <w:color w:val="000000"/>
          <w:sz w:val="28"/>
        </w:rPr>
        <w:t>      501) сәулет, қала құрылысы және құрылыс қызметі саласындағы лицензиялар мен аттестаттардың тізілімін жүргізу;</w:t>
      </w:r>
    </w:p>
    <w:p w:rsidR="00F84B59" w:rsidRDefault="00891E5A">
      <w:pPr>
        <w:spacing w:after="0"/>
        <w:jc w:val="both"/>
      </w:pPr>
      <w:bookmarkStart w:id="1037" w:name="z1277"/>
      <w:bookmarkEnd w:id="1036"/>
      <w:r>
        <w:rPr>
          <w:color w:val="000000"/>
          <w:sz w:val="28"/>
        </w:rPr>
        <w:t>      502) сәулет, қала құрылысы және құрылыс қызметі саласындағы сараптама жұмыстарын және инжинирингтік көрсетілетін қызметтерді жүзеге асыратын аттестатталған сарапшылардың тізілімін жүргізу;</w:t>
      </w:r>
    </w:p>
    <w:p w:rsidR="00F84B59" w:rsidRDefault="00891E5A">
      <w:pPr>
        <w:spacing w:after="0"/>
        <w:jc w:val="both"/>
      </w:pPr>
      <w:bookmarkStart w:id="1038" w:name="z1278"/>
      <w:bookmarkEnd w:id="1037"/>
      <w:r>
        <w:rPr>
          <w:color w:val="000000"/>
          <w:sz w:val="28"/>
        </w:rPr>
        <w:t>      503) лицензияланатын сәулет, қала құрылысы және құрылыс саласындағы қызметті жүзеге асыруға қойылатын бірыңғай біліктілік талаптарын әзірлеу;</w:t>
      </w:r>
    </w:p>
    <w:p w:rsidR="00F84B59" w:rsidRDefault="00891E5A">
      <w:pPr>
        <w:spacing w:after="0"/>
        <w:jc w:val="both"/>
      </w:pPr>
      <w:bookmarkStart w:id="1039" w:name="z1279"/>
      <w:bookmarkEnd w:id="1038"/>
      <w:r>
        <w:rPr>
          <w:color w:val="000000"/>
          <w:sz w:val="28"/>
        </w:rPr>
        <w:t>      504) тұрғын үй көмегін ұсынуды мониторингілеуді жүзеге асыру;</w:t>
      </w:r>
    </w:p>
    <w:p w:rsidR="00F84B59" w:rsidRDefault="00891E5A">
      <w:pPr>
        <w:spacing w:after="0"/>
        <w:jc w:val="both"/>
      </w:pPr>
      <w:bookmarkStart w:id="1040" w:name="z1280"/>
      <w:bookmarkEnd w:id="1039"/>
      <w:r>
        <w:rPr>
          <w:color w:val="000000"/>
          <w:sz w:val="28"/>
        </w:rPr>
        <w:t xml:space="preserve">      505) мемлекеттік инвестициялар және квазимемлекеттік сектор субъектілерінің қаражаты есебінен қаржыландырылатын объектілердің </w:t>
      </w:r>
      <w:r>
        <w:rPr>
          <w:color w:val="000000"/>
          <w:sz w:val="28"/>
        </w:rPr>
        <w:lastRenderedPageBreak/>
        <w:t>құрылысына жобалау алдындағы және жобалау (жобалау-сметалық) құжаттамасының бірыңғай мемлекеттік электрондық банкін қалыптастыру;</w:t>
      </w:r>
    </w:p>
    <w:p w:rsidR="00F84B59" w:rsidRDefault="00891E5A">
      <w:pPr>
        <w:spacing w:after="0"/>
        <w:jc w:val="both"/>
      </w:pPr>
      <w:bookmarkStart w:id="1041" w:name="z1281"/>
      <w:bookmarkEnd w:id="1040"/>
      <w:r>
        <w:rPr>
          <w:color w:val="000000"/>
          <w:sz w:val="28"/>
        </w:rPr>
        <w:t>      506) құрылыстағы баға белгілеу мен сметалық нормалар бойынша нормативтік құжаттарды әзірлеу және бекіту;</w:t>
      </w:r>
    </w:p>
    <w:p w:rsidR="00F84B59" w:rsidRDefault="00891E5A">
      <w:pPr>
        <w:spacing w:after="0"/>
        <w:jc w:val="both"/>
      </w:pPr>
      <w:bookmarkStart w:id="1042" w:name="z1282"/>
      <w:bookmarkEnd w:id="1041"/>
      <w:r>
        <w:rPr>
          <w:color w:val="000000"/>
          <w:sz w:val="28"/>
        </w:rPr>
        <w:t>      507) мемлекеттік инвестициялар және квазимемлекеттік сектор субъектілерінің қаражаты есебінен объектілердің құрылысы саласындағы баға белгілеу және экономика бойынша ғылыми зерттеулерді ұйымдастыру;</w:t>
      </w:r>
    </w:p>
    <w:p w:rsidR="00F84B59" w:rsidRDefault="00891E5A">
      <w:pPr>
        <w:spacing w:after="0"/>
        <w:jc w:val="both"/>
      </w:pPr>
      <w:bookmarkStart w:id="1043" w:name="z1283"/>
      <w:bookmarkEnd w:id="1042"/>
      <w:r>
        <w:rPr>
          <w:color w:val="000000"/>
          <w:sz w:val="28"/>
        </w:rPr>
        <w:t>      508) құрылыстағы жаңа технологиялардың бірыңғай мемлекеттік тізілімін қалыптастыру, жүргізу және жүйелі түрде жаңартып отыру;</w:t>
      </w:r>
    </w:p>
    <w:p w:rsidR="00F84B59" w:rsidRDefault="00891E5A">
      <w:pPr>
        <w:spacing w:after="0"/>
        <w:jc w:val="both"/>
      </w:pPr>
      <w:bookmarkStart w:id="1044" w:name="z1284"/>
      <w:bookmarkEnd w:id="1043"/>
      <w:r>
        <w:rPr>
          <w:color w:val="000000"/>
          <w:sz w:val="28"/>
        </w:rPr>
        <w:t>      509) объектілер құрылысы жобаларына кешенді ведомстводан тыс сараптама жүргізуге үміткер заңды тұлғаларды аккредиттеу;</w:t>
      </w:r>
    </w:p>
    <w:p w:rsidR="00F84B59" w:rsidRDefault="00891E5A">
      <w:pPr>
        <w:spacing w:after="0"/>
        <w:jc w:val="both"/>
      </w:pPr>
      <w:bookmarkStart w:id="1045" w:name="z1285"/>
      <w:bookmarkEnd w:id="1044"/>
      <w:r>
        <w:rPr>
          <w:color w:val="000000"/>
          <w:sz w:val="28"/>
        </w:rPr>
        <w:t>      510) жобалау және құрылыс салу процесіне қатысушы инженерлік-техникалық жұмыскерлерді аттестаттау жөніндегі мемлекеттік емес аттестаттау орталықтарын аккредиттеу;</w:t>
      </w:r>
    </w:p>
    <w:p w:rsidR="00F84B59" w:rsidRDefault="00891E5A">
      <w:pPr>
        <w:spacing w:after="0"/>
        <w:jc w:val="both"/>
      </w:pPr>
      <w:bookmarkStart w:id="1046" w:name="z1286"/>
      <w:bookmarkEnd w:id="1045"/>
      <w:r>
        <w:rPr>
          <w:color w:val="000000"/>
          <w:sz w:val="28"/>
        </w:rPr>
        <w:t>      511) жауапкершіліктің бірінші және екінші деңгейіндегі объектілер бойынша техникалық қадағалауды және техникалық тергеп-тексеруді жүзеге асыратын заңды тұлғаларды аккредиттеу;</w:t>
      </w:r>
    </w:p>
    <w:p w:rsidR="00F84B59" w:rsidRDefault="00891E5A">
      <w:pPr>
        <w:spacing w:after="0"/>
        <w:jc w:val="both"/>
      </w:pPr>
      <w:bookmarkStart w:id="1047" w:name="z1287"/>
      <w:bookmarkEnd w:id="1046"/>
      <w:r>
        <w:rPr>
          <w:color w:val="000000"/>
          <w:sz w:val="28"/>
        </w:rPr>
        <w:t>      512) жобалау және құрылыс салу процесіне қатысатын инженерлік-техникалық жұмыскерлерді аттестаттау жөніндегі аккредиттелген мемлекеттік емес аттестаттау орталықтарының тізілімін жүргізу;</w:t>
      </w:r>
    </w:p>
    <w:p w:rsidR="00F84B59" w:rsidRDefault="00891E5A">
      <w:pPr>
        <w:spacing w:after="0"/>
        <w:jc w:val="both"/>
      </w:pPr>
      <w:bookmarkStart w:id="1048" w:name="z1288"/>
      <w:bookmarkEnd w:id="1047"/>
      <w:r>
        <w:rPr>
          <w:color w:val="000000"/>
          <w:sz w:val="28"/>
        </w:rPr>
        <w:t>      513) жобалау және құрылыс салу процесіне қатысатын аттестатталған инженерлік-техникалық жұмыскерлердің тізілімін жүргізу;</w:t>
      </w:r>
    </w:p>
    <w:p w:rsidR="00F84B59" w:rsidRDefault="00891E5A">
      <w:pPr>
        <w:spacing w:after="0"/>
        <w:jc w:val="both"/>
      </w:pPr>
      <w:bookmarkStart w:id="1049" w:name="z1289"/>
      <w:bookmarkEnd w:id="1048"/>
      <w:r>
        <w:rPr>
          <w:color w:val="000000"/>
          <w:sz w:val="28"/>
        </w:rPr>
        <w:t>      514) жауапкершіліктің бірінші және екінші деңгейіндегі техникалық және технологиялық күрделі объектілердегі ғимараттар мен құрылыстардың сенімділігін және орнықтылығын техникалық тергеп-тексеру бойынша техникалық қадағалау және сараптама жұмыстары жөніндегі инжинирингтік қызметтер көрсетуді жүзеге асыратын аккредиттелген ұйымдардың тізілімін жүргізу;</w:t>
      </w:r>
    </w:p>
    <w:p w:rsidR="00F84B59" w:rsidRDefault="00891E5A">
      <w:pPr>
        <w:spacing w:after="0"/>
        <w:jc w:val="both"/>
      </w:pPr>
      <w:bookmarkStart w:id="1050" w:name="z1290"/>
      <w:bookmarkEnd w:id="1049"/>
      <w:r>
        <w:rPr>
          <w:color w:val="000000"/>
          <w:sz w:val="28"/>
        </w:rPr>
        <w:t>      515) сәулет, қала құрылысы және құрылыс саласындағы жобаларды басқару жөніндегі аккредиттелген ұйымдардың тізілімін жүргізу;</w:t>
      </w:r>
    </w:p>
    <w:p w:rsidR="00F84B59" w:rsidRDefault="00891E5A">
      <w:pPr>
        <w:spacing w:after="0"/>
        <w:jc w:val="both"/>
      </w:pPr>
      <w:bookmarkStart w:id="1051" w:name="z1291"/>
      <w:bookmarkEnd w:id="1050"/>
      <w:r>
        <w:rPr>
          <w:color w:val="000000"/>
          <w:sz w:val="28"/>
        </w:rPr>
        <w:t>      516) кондоминиум объектісін басқару органы мен түпкі тұтынушыларға коммуналдық қызметтерді жеткізуші нарық субъектілері арасындағы ынтымақтастықтың үлгілік шарттарын әзірлеу;</w:t>
      </w:r>
    </w:p>
    <w:p w:rsidR="00F84B59" w:rsidRDefault="00891E5A">
      <w:pPr>
        <w:spacing w:after="0"/>
        <w:jc w:val="both"/>
      </w:pPr>
      <w:bookmarkStart w:id="1052" w:name="z1292"/>
      <w:bookmarkEnd w:id="1051"/>
      <w:r>
        <w:rPr>
          <w:color w:val="000000"/>
          <w:sz w:val="28"/>
        </w:rPr>
        <w:t>      517) мемлекеттік қала құрылысы кадастрын құру және оның жүргізілуіне бақылауды жүзеге асыру;</w:t>
      </w:r>
    </w:p>
    <w:p w:rsidR="00F84B59" w:rsidRDefault="00891E5A">
      <w:pPr>
        <w:spacing w:after="0"/>
        <w:jc w:val="both"/>
      </w:pPr>
      <w:bookmarkStart w:id="1053" w:name="z1293"/>
      <w:bookmarkEnd w:id="1052"/>
      <w:r>
        <w:rPr>
          <w:color w:val="000000"/>
          <w:sz w:val="28"/>
        </w:rPr>
        <w:t>      518) тиісті аядағы (саладағы) өзін-өзі реттейтін ұйымдардың тізілімін жүргізу;</w:t>
      </w:r>
    </w:p>
    <w:p w:rsidR="00F84B59" w:rsidRDefault="00891E5A">
      <w:pPr>
        <w:spacing w:after="0"/>
        <w:jc w:val="both"/>
      </w:pPr>
      <w:bookmarkStart w:id="1054" w:name="z1294"/>
      <w:bookmarkEnd w:id="1053"/>
      <w:r>
        <w:rPr>
          <w:color w:val="000000"/>
          <w:sz w:val="28"/>
        </w:rPr>
        <w:lastRenderedPageBreak/>
        <w:t>      519) табиғи монополиялар салаларындағы басшылықты жүзеге асыратын уәкілетті органмен бірлесіп, табиғи монополиялар субъектілерінің инвестициялық бағдарламаларын бекіту;</w:t>
      </w:r>
    </w:p>
    <w:p w:rsidR="00F84B59" w:rsidRDefault="00891E5A">
      <w:pPr>
        <w:spacing w:after="0"/>
        <w:jc w:val="both"/>
      </w:pPr>
      <w:bookmarkStart w:id="1055" w:name="z1295"/>
      <w:bookmarkEnd w:id="1054"/>
      <w:r>
        <w:rPr>
          <w:color w:val="000000"/>
          <w:sz w:val="28"/>
        </w:rPr>
        <w:t>      520) сумен жабдықтау және су бұру, жылумен жабдықтау жүйелерін салуды, реконструкциялауды және жаңғыртуды кредиттеу мен субсидиялауды жүзеге асыру;</w:t>
      </w:r>
    </w:p>
    <w:p w:rsidR="00F84B59" w:rsidRDefault="00891E5A">
      <w:pPr>
        <w:spacing w:after="0"/>
        <w:jc w:val="both"/>
      </w:pPr>
      <w:bookmarkStart w:id="1056" w:name="z1296"/>
      <w:bookmarkEnd w:id="1055"/>
      <w:r>
        <w:rPr>
          <w:color w:val="000000"/>
          <w:sz w:val="28"/>
        </w:rPr>
        <w:t>      521) өз құзыреті шегінде мемлекеттік құпияларын қорғау саласындағы Қазақстан Республикасы заңдарының және өзге де нормативтік құқықтық актілердің сақталуын қамтамасыз ету;</w:t>
      </w:r>
    </w:p>
    <w:p w:rsidR="00F84B59" w:rsidRDefault="00891E5A">
      <w:pPr>
        <w:spacing w:after="0"/>
        <w:jc w:val="both"/>
      </w:pPr>
      <w:bookmarkStart w:id="1057" w:name="z1297"/>
      <w:bookmarkEnd w:id="1056"/>
      <w:r>
        <w:rPr>
          <w:color w:val="000000"/>
          <w:sz w:val="28"/>
        </w:rPr>
        <w:t>      522) Қазақстан Республикасының заңдарында, Қазақстан Республикасы Президентiнiң, Үкiметiнiң актiлерiнде және Министрдің бұйрықтарында көзделген өзге де өкiлеттiктердi жүзеге асыру.</w:t>
      </w:r>
    </w:p>
    <w:bookmarkEnd w:id="1057"/>
    <w:p w:rsidR="00F84B59" w:rsidRDefault="00891E5A">
      <w:pPr>
        <w:spacing w:after="0"/>
      </w:pPr>
      <w:r>
        <w:rPr>
          <w:color w:val="FF0000"/>
          <w:sz w:val="28"/>
        </w:rPr>
        <w:t xml:space="preserve">      Ескерту. 16-тармаққа өзгеріс енгізілді – ҚР Үкіметінің 19.03.2019 </w:t>
      </w:r>
      <w:r>
        <w:rPr>
          <w:color w:val="000000"/>
          <w:sz w:val="28"/>
        </w:rPr>
        <w:t>№ 131</w:t>
      </w:r>
      <w:r>
        <w:rPr>
          <w:color w:val="FF0000"/>
          <w:sz w:val="28"/>
        </w:rPr>
        <w:t xml:space="preserve">; 04.05.2019 </w:t>
      </w:r>
      <w:r>
        <w:rPr>
          <w:color w:val="000000"/>
          <w:sz w:val="28"/>
        </w:rPr>
        <w:t>№ 251</w:t>
      </w:r>
      <w:r>
        <w:rPr>
          <w:color w:val="FF0000"/>
          <w:sz w:val="28"/>
        </w:rPr>
        <w:t xml:space="preserve">;05.07.2019 </w:t>
      </w:r>
      <w:r>
        <w:rPr>
          <w:color w:val="000000"/>
          <w:sz w:val="28"/>
        </w:rPr>
        <w:t>№ 479</w:t>
      </w:r>
      <w:r>
        <w:rPr>
          <w:color w:val="FF0000"/>
          <w:sz w:val="28"/>
        </w:rPr>
        <w:t xml:space="preserve">; 10.07.2019 </w:t>
      </w:r>
      <w:r>
        <w:rPr>
          <w:color w:val="000000"/>
          <w:sz w:val="28"/>
        </w:rPr>
        <w:t>№ 497</w:t>
      </w:r>
      <w:r>
        <w:rPr>
          <w:color w:val="FF0000"/>
          <w:sz w:val="28"/>
        </w:rPr>
        <w:t xml:space="preserve">; 12.07.2019 </w:t>
      </w:r>
      <w:r>
        <w:rPr>
          <w:color w:val="000000"/>
          <w:sz w:val="28"/>
        </w:rPr>
        <w:t>№ 501</w:t>
      </w:r>
      <w:r>
        <w:rPr>
          <w:color w:val="FF0000"/>
          <w:sz w:val="28"/>
        </w:rPr>
        <w:t xml:space="preserve">; 31.07.2019 </w:t>
      </w:r>
      <w:r>
        <w:rPr>
          <w:color w:val="000000"/>
          <w:sz w:val="28"/>
        </w:rPr>
        <w:t>№ 561</w:t>
      </w:r>
      <w:r>
        <w:rPr>
          <w:color w:val="FF0000"/>
          <w:sz w:val="28"/>
        </w:rPr>
        <w:t xml:space="preserve"> қаулыларымен.</w:t>
      </w:r>
      <w:r>
        <w:br/>
      </w:r>
    </w:p>
    <w:p w:rsidR="00F84B59" w:rsidRDefault="00891E5A">
      <w:pPr>
        <w:spacing w:after="0"/>
        <w:jc w:val="both"/>
      </w:pPr>
      <w:bookmarkStart w:id="1058" w:name="z1298"/>
      <w:r>
        <w:rPr>
          <w:color w:val="000000"/>
          <w:sz w:val="28"/>
        </w:rPr>
        <w:t>      17. Құқықтары мен міндеттері:</w:t>
      </w:r>
    </w:p>
    <w:p w:rsidR="00F84B59" w:rsidRDefault="00891E5A">
      <w:pPr>
        <w:spacing w:after="0"/>
        <w:jc w:val="both"/>
      </w:pPr>
      <w:bookmarkStart w:id="1059" w:name="z1299"/>
      <w:bookmarkEnd w:id="1058"/>
      <w:r>
        <w:rPr>
          <w:color w:val="000000"/>
          <w:sz w:val="28"/>
        </w:rPr>
        <w:t>      1) өз құзыретi шегiнде орындауға мiндеттi нормативтiк құқықтық актiлердi қабылдайды;</w:t>
      </w:r>
    </w:p>
    <w:p w:rsidR="00F84B59" w:rsidRDefault="00891E5A">
      <w:pPr>
        <w:spacing w:after="0"/>
        <w:jc w:val="both"/>
      </w:pPr>
      <w:bookmarkStart w:id="1060" w:name="z1300"/>
      <w:bookmarkEnd w:id="1059"/>
      <w:r>
        <w:rPr>
          <w:color w:val="000000"/>
          <w:sz w:val="28"/>
        </w:rPr>
        <w:t>      2) заңнамада белгiленген тәртiппен мемлекеттiк органдардан, ұйымдардан, олардың лауазымды адамдарынан қажеттi ақпарат пен материалдарды сұратады және алады;</w:t>
      </w:r>
    </w:p>
    <w:p w:rsidR="00F84B59" w:rsidRDefault="00891E5A">
      <w:pPr>
        <w:spacing w:after="0"/>
        <w:jc w:val="both"/>
      </w:pPr>
      <w:bookmarkStart w:id="1061" w:name="z1301"/>
      <w:bookmarkEnd w:id="1060"/>
      <w:r>
        <w:rPr>
          <w:color w:val="000000"/>
          <w:sz w:val="28"/>
        </w:rPr>
        <w:t>      3) Қазақстан Республикасының Президентіне және Үкіметіне Министрлік реттейтін салалардағы қызметті жетілдіру бойынша ұсыныстар енгізеді;</w:t>
      </w:r>
    </w:p>
    <w:p w:rsidR="00F84B59" w:rsidRDefault="00891E5A">
      <w:pPr>
        <w:spacing w:after="0"/>
        <w:jc w:val="both"/>
      </w:pPr>
      <w:bookmarkStart w:id="1062" w:name="z1302"/>
      <w:bookmarkEnd w:id="1061"/>
      <w:r>
        <w:rPr>
          <w:color w:val="000000"/>
          <w:sz w:val="28"/>
        </w:rPr>
        <w:t>      4) сәйкестікті бағалау саласындағы аккредиттеу жөніндегі органды тексеру нәтижелері бойынша оны мәртебесінен айыру туралы ұсыныммен Қазақстан Республикасының Үкіметіне жүгінеді;</w:t>
      </w:r>
    </w:p>
    <w:p w:rsidR="00F84B59" w:rsidRDefault="00891E5A">
      <w:pPr>
        <w:spacing w:after="0"/>
        <w:jc w:val="both"/>
      </w:pPr>
      <w:bookmarkStart w:id="1063" w:name="z1303"/>
      <w:bookmarkEnd w:id="1062"/>
      <w:r>
        <w:rPr>
          <w:color w:val="000000"/>
          <w:sz w:val="28"/>
        </w:rPr>
        <w:t>      5) Қазақстан Республикасының заңнамасына, Қазақстан Республикасы Президентінің және Қазақстан Республикасы Үкіметінің актілеріне сәйкес өзге де құқықтар мен міндеттерді жүзеге асырады.</w:t>
      </w:r>
    </w:p>
    <w:p w:rsidR="00F84B59" w:rsidRDefault="00891E5A">
      <w:pPr>
        <w:spacing w:after="0"/>
      </w:pPr>
      <w:bookmarkStart w:id="1064" w:name="z1304"/>
      <w:bookmarkEnd w:id="1063"/>
      <w:r>
        <w:rPr>
          <w:b/>
          <w:color w:val="000000"/>
        </w:rPr>
        <w:t xml:space="preserve"> 3. Қазақстан Республикасы Индустрия және инфрақұрылымдық даму министрлігінің қызметiн ұйымдастыру</w:t>
      </w:r>
    </w:p>
    <w:p w:rsidR="00F84B59" w:rsidRDefault="00891E5A">
      <w:pPr>
        <w:spacing w:after="0"/>
        <w:jc w:val="both"/>
      </w:pPr>
      <w:bookmarkStart w:id="1065" w:name="z1305"/>
      <w:bookmarkEnd w:id="1064"/>
      <w:r>
        <w:rPr>
          <w:color w:val="000000"/>
          <w:sz w:val="28"/>
        </w:rPr>
        <w:t>      18. Қазақстан Республикасы Индустрия және инфрақұрылымдық даму министрлігіне басшылық етуді Министрлікке жүктелген мiндеттердiң орындалуына және өз функцияларын жүзеге асыруда дербес жауапты болатын Министр жүзеге асырады.</w:t>
      </w:r>
    </w:p>
    <w:p w:rsidR="00F84B59" w:rsidRDefault="00891E5A">
      <w:pPr>
        <w:spacing w:after="0"/>
        <w:jc w:val="both"/>
      </w:pPr>
      <w:bookmarkStart w:id="1066" w:name="z1306"/>
      <w:bookmarkEnd w:id="1065"/>
      <w:r>
        <w:rPr>
          <w:color w:val="000000"/>
          <w:sz w:val="28"/>
        </w:rPr>
        <w:t xml:space="preserve">      19. Министрдi Қазақстан Республикасы Парламентінің Мәжілісімен консультациялардан кейін Премьер-Министрдің ұсынуы бойынша Қазақстан </w:t>
      </w:r>
      <w:r>
        <w:rPr>
          <w:color w:val="000000"/>
          <w:sz w:val="28"/>
        </w:rPr>
        <w:lastRenderedPageBreak/>
        <w:t>Республикасының Президенті лауазымға тағайындайды және Қазақстан Республикасының Президенті лауазымнан босатады.</w:t>
      </w:r>
    </w:p>
    <w:p w:rsidR="00F84B59" w:rsidRDefault="00891E5A">
      <w:pPr>
        <w:spacing w:after="0"/>
        <w:jc w:val="both"/>
      </w:pPr>
      <w:bookmarkStart w:id="1067" w:name="z1307"/>
      <w:bookmarkEnd w:id="1066"/>
      <w:r>
        <w:rPr>
          <w:color w:val="000000"/>
          <w:sz w:val="28"/>
        </w:rPr>
        <w:t>      20. Министрдің Қазақстан Республикасының заңнамасына сәйкес лауазымға тағайындалатын және лауазымнан босатылатын орынбасарлары (вице-министрлері) болады.</w:t>
      </w:r>
    </w:p>
    <w:p w:rsidR="00F84B59" w:rsidRDefault="00891E5A">
      <w:pPr>
        <w:spacing w:after="0"/>
        <w:jc w:val="both"/>
      </w:pPr>
      <w:bookmarkStart w:id="1068" w:name="z1308"/>
      <w:bookmarkEnd w:id="1067"/>
      <w:r>
        <w:rPr>
          <w:color w:val="000000"/>
          <w:sz w:val="28"/>
        </w:rPr>
        <w:t>      21. Министрдің өкілеттіктері:</w:t>
      </w:r>
    </w:p>
    <w:p w:rsidR="00F84B59" w:rsidRDefault="00891E5A">
      <w:pPr>
        <w:spacing w:after="0"/>
        <w:jc w:val="both"/>
      </w:pPr>
      <w:bookmarkStart w:id="1069" w:name="z1309"/>
      <w:bookmarkEnd w:id="1068"/>
      <w:r>
        <w:rPr>
          <w:color w:val="000000"/>
          <w:sz w:val="28"/>
        </w:rPr>
        <w:t>      1) реттелетiн саладағы мемлекеттiк саясатты қалыптастыру жөнiнде ұсыныстар әзiрлейді;</w:t>
      </w:r>
    </w:p>
    <w:p w:rsidR="00F84B59" w:rsidRDefault="00891E5A">
      <w:pPr>
        <w:spacing w:after="0"/>
        <w:jc w:val="both"/>
      </w:pPr>
      <w:bookmarkStart w:id="1070" w:name="z1310"/>
      <w:bookmarkEnd w:id="1069"/>
      <w:r>
        <w:rPr>
          <w:color w:val="000000"/>
          <w:sz w:val="28"/>
        </w:rPr>
        <w:t>      2) өз орынбасарларының өкiлеттiктерiн айқындайды;</w:t>
      </w:r>
    </w:p>
    <w:p w:rsidR="00F84B59" w:rsidRDefault="00891E5A">
      <w:pPr>
        <w:spacing w:after="0"/>
        <w:jc w:val="both"/>
      </w:pPr>
      <w:bookmarkStart w:id="1071" w:name="z1311"/>
      <w:bookmarkEnd w:id="1070"/>
      <w:r>
        <w:rPr>
          <w:color w:val="000000"/>
          <w:sz w:val="28"/>
        </w:rPr>
        <w:t>      3) вице-министрлердiң бiрiне Қазақстан Республикасы Үкiметiнiң басшылығына және Премьер-Министр Кеңсесiнiң Басшысына жіберілетін құжаттарға қол қою бойынша өкiлеттiктердi жүктейді;</w:t>
      </w:r>
    </w:p>
    <w:p w:rsidR="00F84B59" w:rsidRDefault="00891E5A">
      <w:pPr>
        <w:spacing w:after="0"/>
        <w:jc w:val="both"/>
      </w:pPr>
      <w:bookmarkStart w:id="1072" w:name="z1312"/>
      <w:bookmarkEnd w:id="1071"/>
      <w:r>
        <w:rPr>
          <w:color w:val="000000"/>
          <w:sz w:val="28"/>
        </w:rPr>
        <w:t>      4) жауапты хатшымен келiсу бойынша ведомстволар басшыларының орынбасарларын лауазымға тағайындайды және лауазымнан босатады;</w:t>
      </w:r>
    </w:p>
    <w:p w:rsidR="00F84B59" w:rsidRDefault="00891E5A">
      <w:pPr>
        <w:spacing w:after="0"/>
        <w:jc w:val="both"/>
      </w:pPr>
      <w:bookmarkStart w:id="1073" w:name="z1313"/>
      <w:bookmarkEnd w:id="1072"/>
      <w:r>
        <w:rPr>
          <w:color w:val="000000"/>
          <w:sz w:val="28"/>
        </w:rPr>
        <w:t>      5) ведомстволар актiлерiнiң қолданылуын толық немесе iшiнара тоқтатады немесе тоқтата тұрады;</w:t>
      </w:r>
    </w:p>
    <w:p w:rsidR="00F84B59" w:rsidRDefault="00891E5A">
      <w:pPr>
        <w:spacing w:after="0"/>
        <w:jc w:val="both"/>
      </w:pPr>
      <w:bookmarkStart w:id="1074" w:name="z1314"/>
      <w:bookmarkEnd w:id="1073"/>
      <w:r>
        <w:rPr>
          <w:color w:val="000000"/>
          <w:sz w:val="28"/>
        </w:rPr>
        <w:t xml:space="preserve">       6) Қазақстан Республикасының Парламентiнде, мемлекеттiк органдарда және өзге де ұйымдарда Министрліктің атынан өкілдік етеді; </w:t>
      </w:r>
    </w:p>
    <w:p w:rsidR="00F84B59" w:rsidRDefault="00891E5A">
      <w:pPr>
        <w:spacing w:after="0"/>
        <w:jc w:val="both"/>
      </w:pPr>
      <w:bookmarkStart w:id="1075" w:name="z1315"/>
      <w:bookmarkEnd w:id="1074"/>
      <w:r>
        <w:rPr>
          <w:color w:val="000000"/>
          <w:sz w:val="28"/>
        </w:rPr>
        <w:t>      7) Министрліктің жұмыс регламентiн бекiтедi;</w:t>
      </w:r>
    </w:p>
    <w:p w:rsidR="00F84B59" w:rsidRDefault="00891E5A">
      <w:pPr>
        <w:spacing w:after="0"/>
        <w:jc w:val="both"/>
      </w:pPr>
      <w:bookmarkStart w:id="1076" w:name="z1316"/>
      <w:bookmarkEnd w:id="1075"/>
      <w:r>
        <w:rPr>
          <w:color w:val="000000"/>
          <w:sz w:val="28"/>
        </w:rPr>
        <w:t>      8) Министрлікке келiсуге келiп түскен нормативтiк құқықтық актiлердiң жобаларын келiседi және қолбелгі қол қояды;</w:t>
      </w:r>
    </w:p>
    <w:p w:rsidR="00F84B59" w:rsidRDefault="00891E5A">
      <w:pPr>
        <w:spacing w:after="0"/>
        <w:jc w:val="both"/>
      </w:pPr>
      <w:bookmarkStart w:id="1077" w:name="z1317"/>
      <w:bookmarkEnd w:id="1076"/>
      <w:r>
        <w:rPr>
          <w:color w:val="000000"/>
          <w:sz w:val="28"/>
        </w:rPr>
        <w:t>      9) Министрліктің сыбайлас жемқорлыққа қарсы күрес бойынша шаралар қабылдайды және оған дербес жауапты болады;</w:t>
      </w:r>
    </w:p>
    <w:p w:rsidR="00F84B59" w:rsidRDefault="00891E5A">
      <w:pPr>
        <w:spacing w:after="0"/>
        <w:jc w:val="both"/>
      </w:pPr>
      <w:bookmarkStart w:id="1078" w:name="z1318"/>
      <w:bookmarkEnd w:id="1077"/>
      <w:r>
        <w:rPr>
          <w:color w:val="000000"/>
          <w:sz w:val="28"/>
        </w:rPr>
        <w:t>      10) Қазақстан Республикасының заңдарына сәйкес өзге де өкiлеттiктердi жүзеге асырады.</w:t>
      </w:r>
    </w:p>
    <w:p w:rsidR="00F84B59" w:rsidRDefault="00891E5A">
      <w:pPr>
        <w:spacing w:after="0"/>
        <w:jc w:val="both"/>
      </w:pPr>
      <w:bookmarkStart w:id="1079" w:name="z1319"/>
      <w:bookmarkEnd w:id="1078"/>
      <w:r>
        <w:rPr>
          <w:color w:val="000000"/>
          <w:sz w:val="28"/>
        </w:rPr>
        <w:t>      Министр болмаған кезеңде оның өкiлеттiктерiн орындауды қолданыстағы заңнамаға сәйкес оны алмастыратын тұлға жүзеге асырады.</w:t>
      </w:r>
    </w:p>
    <w:p w:rsidR="00F84B59" w:rsidRDefault="00891E5A">
      <w:pPr>
        <w:spacing w:after="0"/>
        <w:jc w:val="both"/>
      </w:pPr>
      <w:bookmarkStart w:id="1080" w:name="z1320"/>
      <w:bookmarkEnd w:id="1079"/>
      <w:r>
        <w:rPr>
          <w:color w:val="000000"/>
          <w:sz w:val="28"/>
        </w:rPr>
        <w:t>      22. Министр өз орынбасарларының өкiлеттiктерiн қолданыстағы заңнамаға сәйкес айқындайды.</w:t>
      </w:r>
    </w:p>
    <w:p w:rsidR="00F84B59" w:rsidRDefault="00891E5A">
      <w:pPr>
        <w:spacing w:after="0"/>
        <w:jc w:val="both"/>
      </w:pPr>
      <w:bookmarkStart w:id="1081" w:name="z1321"/>
      <w:bookmarkEnd w:id="1080"/>
      <w:r>
        <w:rPr>
          <w:color w:val="000000"/>
          <w:sz w:val="28"/>
        </w:rPr>
        <w:t>      23. Қазақстан Республикасы Индустрия және инфрақұрылымдық даму министрлігінің аппаратын Қазақстан Республикасының қолданыстағы заңнамасына сәйкес лауазымға тағайындалатын және лауазымнан босатылатын жауапты хатшы басқарады.</w:t>
      </w:r>
    </w:p>
    <w:p w:rsidR="00F84B59" w:rsidRDefault="00891E5A">
      <w:pPr>
        <w:spacing w:after="0"/>
      </w:pPr>
      <w:bookmarkStart w:id="1082" w:name="z1322"/>
      <w:bookmarkEnd w:id="1081"/>
      <w:r>
        <w:rPr>
          <w:b/>
          <w:color w:val="000000"/>
        </w:rPr>
        <w:t xml:space="preserve"> 4. Қазақстан Республикасы Индустрия және инфрақұрылымдық даму министрлігінің мүлкі</w:t>
      </w:r>
    </w:p>
    <w:p w:rsidR="00F84B59" w:rsidRDefault="00891E5A">
      <w:pPr>
        <w:spacing w:after="0"/>
        <w:jc w:val="both"/>
      </w:pPr>
      <w:bookmarkStart w:id="1083" w:name="z1323"/>
      <w:bookmarkEnd w:id="1082"/>
      <w:r>
        <w:rPr>
          <w:color w:val="000000"/>
          <w:sz w:val="28"/>
        </w:rPr>
        <w:t>      24. Қазақстан Республикасы Индустрия және инфрақұрылымдық даму министрлігінің заңнамада көзделген жағдайларда жедел басқару құқығында оқшауланған мүлкi болуы мүмкін.</w:t>
      </w:r>
    </w:p>
    <w:p w:rsidR="00F84B59" w:rsidRDefault="00891E5A">
      <w:pPr>
        <w:spacing w:after="0"/>
        <w:jc w:val="both"/>
      </w:pPr>
      <w:bookmarkStart w:id="1084" w:name="z1324"/>
      <w:bookmarkEnd w:id="1083"/>
      <w:r>
        <w:rPr>
          <w:color w:val="000000"/>
          <w:sz w:val="28"/>
        </w:rPr>
        <w:lastRenderedPageBreak/>
        <w:t>      Қазақстан Республикасы Индустрия және инфрақұрылымдық даму министрлігінің мүлкi оған меншiк иесi берген мүлiк, сондай-ақ өз қызметi нәтижесiнде сатып алынған мүлiк (ақшалай кiрiстердi қоса алғанда) және Қазақстан Республикасының заңнамасында тыйым салынбаған өзге де көздер есебiнен қалыптастырылады.</w:t>
      </w:r>
    </w:p>
    <w:p w:rsidR="00F84B59" w:rsidRDefault="00891E5A">
      <w:pPr>
        <w:spacing w:after="0"/>
        <w:jc w:val="both"/>
      </w:pPr>
      <w:bookmarkStart w:id="1085" w:name="z1325"/>
      <w:bookmarkEnd w:id="1084"/>
      <w:r>
        <w:rPr>
          <w:color w:val="000000"/>
          <w:sz w:val="28"/>
        </w:rPr>
        <w:t>      25. Қазақстан Республикасы Индустрия және инфрақұрылымдық даму министрлігіне бекiтiлген мүлiк республикалық меншiкке жатады.</w:t>
      </w:r>
    </w:p>
    <w:p w:rsidR="00F84B59" w:rsidRDefault="00891E5A">
      <w:pPr>
        <w:spacing w:after="0"/>
        <w:jc w:val="both"/>
      </w:pPr>
      <w:bookmarkStart w:id="1086" w:name="z1326"/>
      <w:bookmarkEnd w:id="1085"/>
      <w:r>
        <w:rPr>
          <w:color w:val="000000"/>
          <w:sz w:val="28"/>
        </w:rPr>
        <w:t>      26. Егер заңнамада өзгеше көзделмесе, Қазақстан Республикасы Индустрия және инфрақұрылымдық даму министрлігінің өзіне бекiтiлген мүлiктi және қаржыландыру жоспары бойынша өзіне бөлiнген қаражат есебiнен сатып алынған мүлiктi дербес иелiктен шығаруға немесе өзгедей тәсiлмен билiк етуге құқығы жоқ.</w:t>
      </w:r>
    </w:p>
    <w:p w:rsidR="00F84B59" w:rsidRDefault="00891E5A">
      <w:pPr>
        <w:spacing w:after="0"/>
      </w:pPr>
      <w:bookmarkStart w:id="1087" w:name="z1327"/>
      <w:bookmarkEnd w:id="1086"/>
      <w:r>
        <w:rPr>
          <w:b/>
          <w:color w:val="000000"/>
        </w:rPr>
        <w:t xml:space="preserve"> 5. Қазақстан Республикасы Индустрия және инфрақұрылымдық даму министрлігін қайта ұйымдастыру және тарату</w:t>
      </w:r>
    </w:p>
    <w:p w:rsidR="00F84B59" w:rsidRDefault="00891E5A">
      <w:pPr>
        <w:spacing w:after="0"/>
        <w:jc w:val="both"/>
      </w:pPr>
      <w:bookmarkStart w:id="1088" w:name="z1328"/>
      <w:bookmarkEnd w:id="1087"/>
      <w:r>
        <w:rPr>
          <w:color w:val="000000"/>
          <w:sz w:val="28"/>
        </w:rPr>
        <w:t>      27. Қазақстан Республикасы Индустрия және инфрақұрылымдық даму министрлігін қайта ұйымдастыру және тарату Қазақстан Республикасының заңнамасына сәйкес жүзеге асырылады.</w:t>
      </w:r>
    </w:p>
    <w:p w:rsidR="00F84B59" w:rsidRDefault="00891E5A">
      <w:pPr>
        <w:spacing w:after="0"/>
      </w:pPr>
      <w:bookmarkStart w:id="1089" w:name="z1329"/>
      <w:bookmarkEnd w:id="1088"/>
      <w:r>
        <w:rPr>
          <w:b/>
          <w:color w:val="000000"/>
        </w:rPr>
        <w:t xml:space="preserve"> Қазақстан Республикасы Индустрия және инфрақұрылымдық даму министрлігінің және оның ведомстволарының қарамағындағы ұйымдардың тізбесi</w:t>
      </w:r>
    </w:p>
    <w:bookmarkEnd w:id="1089"/>
    <w:p w:rsidR="00F84B59" w:rsidRDefault="00891E5A">
      <w:pPr>
        <w:spacing w:after="0"/>
        <w:jc w:val="both"/>
      </w:pPr>
      <w:r>
        <w:rPr>
          <w:color w:val="FF0000"/>
          <w:sz w:val="28"/>
        </w:rPr>
        <w:t xml:space="preserve">       Ескерту. Тізбеге өзгеріс енгізілді – ҚР Үкіметінің 19.03.2019 № 131; 26.03.2019 № 135; 19.04.2019 № 215; 04.05.2019 № 249;05.07.2019 № 479; 10.07.2019 № 497; 29.07.2019 № 546 қаулысымен.</w:t>
      </w:r>
    </w:p>
    <w:p w:rsidR="00F84B59" w:rsidRDefault="00891E5A">
      <w:pPr>
        <w:spacing w:after="0"/>
        <w:jc w:val="both"/>
      </w:pPr>
      <w:bookmarkStart w:id="1090" w:name="z1330"/>
      <w:r>
        <w:rPr>
          <w:color w:val="000000"/>
          <w:sz w:val="28"/>
        </w:rPr>
        <w:t>      1. Қазақстан Республикасы Индустрия және инфрақұрылымдық даму министрлігі</w:t>
      </w:r>
    </w:p>
    <w:p w:rsidR="00F84B59" w:rsidRDefault="00891E5A">
      <w:pPr>
        <w:spacing w:after="0"/>
        <w:jc w:val="both"/>
      </w:pPr>
      <w:bookmarkStart w:id="1091" w:name="z1331"/>
      <w:bookmarkEnd w:id="1090"/>
      <w:r>
        <w:rPr>
          <w:color w:val="000000"/>
          <w:sz w:val="28"/>
        </w:rPr>
        <w:t>      Акционерлік қоғамдар</w:t>
      </w:r>
    </w:p>
    <w:p w:rsidR="00F84B59" w:rsidRDefault="00891E5A">
      <w:pPr>
        <w:spacing w:after="0"/>
        <w:jc w:val="both"/>
      </w:pPr>
      <w:bookmarkStart w:id="1092" w:name="z1332"/>
      <w:bookmarkEnd w:id="1091"/>
      <w:r>
        <w:rPr>
          <w:color w:val="000000"/>
          <w:sz w:val="28"/>
        </w:rPr>
        <w:t>      1) "Бәйтерек" ұлттық басқарушы холдингі" акционерлік қоғамы;</w:t>
      </w:r>
    </w:p>
    <w:p w:rsidR="00F84B59" w:rsidRDefault="00891E5A">
      <w:pPr>
        <w:spacing w:after="0"/>
        <w:jc w:val="both"/>
      </w:pPr>
      <w:bookmarkStart w:id="1093" w:name="z69"/>
      <w:bookmarkEnd w:id="1092"/>
      <w:r>
        <w:rPr>
          <w:color w:val="000000"/>
          <w:sz w:val="28"/>
        </w:rPr>
        <w:t xml:space="preserve">       2) "QazIndustry" қазақстандық индустрия және экспорт орталығы" акционерлік қоғамы;</w:t>
      </w:r>
    </w:p>
    <w:bookmarkEnd w:id="1093"/>
    <w:p w:rsidR="00F84B59" w:rsidRDefault="00891E5A">
      <w:pPr>
        <w:spacing w:after="0"/>
      </w:pPr>
      <w:r>
        <w:rPr>
          <w:color w:val="FF0000"/>
          <w:sz w:val="28"/>
        </w:rPr>
        <w:t xml:space="preserve">      3)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r>
        <w:rPr>
          <w:color w:val="000000"/>
          <w:sz w:val="28"/>
        </w:rPr>
        <w:t>      4) "ҚазАвтоЖол" ұлттық компаниясы" акционерлік қоғамы.</w:t>
      </w:r>
    </w:p>
    <w:p w:rsidR="00F84B59" w:rsidRDefault="00891E5A">
      <w:pPr>
        <w:spacing w:after="0"/>
        <w:jc w:val="both"/>
      </w:pPr>
      <w:r>
        <w:rPr>
          <w:color w:val="000000"/>
          <w:sz w:val="28"/>
        </w:rPr>
        <w:t>      5) "Астана халықаралық әуежайы" акционерлік қоғамы.</w:t>
      </w:r>
    </w:p>
    <w:p w:rsidR="00F84B59" w:rsidRDefault="00891E5A">
      <w:pPr>
        <w:spacing w:after="0"/>
        <w:jc w:val="both"/>
      </w:pPr>
      <w:r>
        <w:rPr>
          <w:color w:val="000000"/>
          <w:sz w:val="28"/>
        </w:rPr>
        <w:t>      6) "Қазақстан инжиниринг" (Kazakhstan Engineering)" ұлттық компаниясы" акционерлік қоғамы;</w:t>
      </w:r>
    </w:p>
    <w:p w:rsidR="00F84B59" w:rsidRDefault="00891E5A">
      <w:pPr>
        <w:spacing w:after="0"/>
        <w:jc w:val="both"/>
      </w:pPr>
      <w:r>
        <w:rPr>
          <w:color w:val="000000"/>
          <w:sz w:val="28"/>
        </w:rPr>
        <w:t>      7) "Әскери-стратегиялық зерттеулер орталығы" акционерлік қоғамы;</w:t>
      </w:r>
    </w:p>
    <w:p w:rsidR="00F84B59" w:rsidRDefault="00891E5A">
      <w:pPr>
        <w:spacing w:after="0"/>
        <w:jc w:val="both"/>
      </w:pPr>
      <w:r>
        <w:rPr>
          <w:color w:val="000000"/>
          <w:sz w:val="28"/>
        </w:rPr>
        <w:t>      8) "Қазтехнологиялар" акционерлік қоғамы.</w:t>
      </w:r>
    </w:p>
    <w:p w:rsidR="00F84B59" w:rsidRDefault="00891E5A">
      <w:pPr>
        <w:spacing w:after="0"/>
      </w:pPr>
      <w:r>
        <w:rPr>
          <w:color w:val="FF0000"/>
          <w:sz w:val="28"/>
        </w:rPr>
        <w:t xml:space="preserve">      Ескерту. 1-тармаққа өзгеріс енгізілді - ҚР Үкіметінің 19.04.2019 </w:t>
      </w:r>
      <w:r>
        <w:rPr>
          <w:color w:val="000000"/>
          <w:sz w:val="28"/>
        </w:rPr>
        <w:t>№ 215</w:t>
      </w:r>
      <w:r>
        <w:rPr>
          <w:color w:val="FF0000"/>
          <w:sz w:val="28"/>
        </w:rPr>
        <w:t xml:space="preserve">; 12.07.2019 </w:t>
      </w:r>
      <w:r>
        <w:rPr>
          <w:color w:val="000000"/>
          <w:sz w:val="28"/>
        </w:rPr>
        <w:t>№ 501</w:t>
      </w:r>
      <w:r>
        <w:rPr>
          <w:color w:val="FF0000"/>
          <w:sz w:val="28"/>
        </w:rPr>
        <w:t xml:space="preserve">; 29.07.2019 </w:t>
      </w:r>
      <w:r>
        <w:rPr>
          <w:color w:val="000000"/>
          <w:sz w:val="28"/>
        </w:rPr>
        <w:t>№ 546</w:t>
      </w:r>
      <w:r>
        <w:rPr>
          <w:color w:val="FF0000"/>
          <w:sz w:val="28"/>
        </w:rPr>
        <w:t xml:space="preserve"> қаулысымен.</w:t>
      </w:r>
      <w:r>
        <w:br/>
      </w:r>
    </w:p>
    <w:p w:rsidR="00F84B59" w:rsidRDefault="00891E5A">
      <w:pPr>
        <w:spacing w:after="0"/>
        <w:jc w:val="both"/>
      </w:pPr>
      <w:bookmarkStart w:id="1094" w:name="z1335"/>
      <w:r>
        <w:rPr>
          <w:color w:val="000000"/>
          <w:sz w:val="28"/>
        </w:rPr>
        <w:lastRenderedPageBreak/>
        <w:t>      2. Қазақстан Республикасы Индустрия және инфрақұрылымдық даму министрлігінің Техникалық реттеу және метрология комитеті</w:t>
      </w:r>
    </w:p>
    <w:bookmarkEnd w:id="1094"/>
    <w:p w:rsidR="00F84B59" w:rsidRDefault="00891E5A">
      <w:pPr>
        <w:spacing w:after="0"/>
      </w:pPr>
      <w:r>
        <w:rPr>
          <w:color w:val="FF0000"/>
          <w:sz w:val="28"/>
        </w:rPr>
        <w:t xml:space="preserve">      Ескерту. 2-бөлім алып тасталды – ҚР Үкіметінің 10.07.2019 </w:t>
      </w:r>
      <w:r>
        <w:rPr>
          <w:color w:val="000000"/>
          <w:sz w:val="28"/>
        </w:rPr>
        <w:t>№ 497</w:t>
      </w:r>
      <w:r>
        <w:rPr>
          <w:color w:val="FF0000"/>
          <w:sz w:val="28"/>
        </w:rPr>
        <w:t xml:space="preserve"> қаулысымен.</w:t>
      </w:r>
      <w:r>
        <w:br/>
      </w:r>
    </w:p>
    <w:p w:rsidR="00F84B59" w:rsidRDefault="00891E5A">
      <w:pPr>
        <w:spacing w:after="0"/>
        <w:jc w:val="both"/>
      </w:pPr>
      <w:bookmarkStart w:id="1095" w:name="z1341"/>
      <w:r>
        <w:rPr>
          <w:color w:val="000000"/>
          <w:sz w:val="28"/>
        </w:rPr>
        <w:t>      3. Қазақстан Республикасы Индустрия және инфрақұрылымдық даму министрлігінің Геология және жер қойнауын пайдалану комитеті:</w:t>
      </w:r>
    </w:p>
    <w:bookmarkEnd w:id="1095"/>
    <w:p w:rsidR="00F84B59" w:rsidRDefault="00891E5A">
      <w:pPr>
        <w:spacing w:after="0"/>
      </w:pPr>
      <w:r>
        <w:rPr>
          <w:color w:val="FF0000"/>
          <w:sz w:val="28"/>
        </w:rPr>
        <w:t xml:space="preserve">      Ескерту. 3-бөлім алып тасталды - ҚР Үкіметінің 05.07.2019 </w:t>
      </w:r>
      <w:r>
        <w:rPr>
          <w:color w:val="000000"/>
          <w:sz w:val="28"/>
        </w:rPr>
        <w:t>№ 479</w:t>
      </w:r>
      <w:r>
        <w:rPr>
          <w:color w:val="FF0000"/>
          <w:sz w:val="28"/>
        </w:rPr>
        <w:t xml:space="preserve"> қаулысымен.</w:t>
      </w:r>
      <w:r>
        <w:br/>
      </w:r>
    </w:p>
    <w:p w:rsidR="00F84B59" w:rsidRDefault="00891E5A">
      <w:pPr>
        <w:spacing w:after="0"/>
        <w:jc w:val="both"/>
      </w:pPr>
      <w:bookmarkStart w:id="1096" w:name="z1344"/>
      <w:r>
        <w:rPr>
          <w:color w:val="000000"/>
          <w:sz w:val="28"/>
        </w:rPr>
        <w:t>      4. Қазақстан Республикасы Индустрия және инфрақұрылымдық даму министрлігінің Индустриялық даму және өнеркәсіптік қауіпсіздік комитеті</w:t>
      </w:r>
    </w:p>
    <w:p w:rsidR="00F84B59" w:rsidRDefault="00891E5A">
      <w:pPr>
        <w:spacing w:after="0"/>
        <w:jc w:val="both"/>
      </w:pPr>
      <w:bookmarkStart w:id="1097" w:name="z1345"/>
      <w:bookmarkEnd w:id="1096"/>
      <w:r>
        <w:rPr>
          <w:color w:val="000000"/>
          <w:sz w:val="28"/>
        </w:rPr>
        <w:t>      Республикалық мемлекеттiк кәсiпорындар</w:t>
      </w:r>
    </w:p>
    <w:p w:rsidR="00F84B59" w:rsidRDefault="00891E5A">
      <w:pPr>
        <w:spacing w:after="0"/>
        <w:jc w:val="both"/>
      </w:pPr>
      <w:bookmarkStart w:id="1098" w:name="z1346"/>
      <w:bookmarkEnd w:id="1097"/>
      <w:r>
        <w:rPr>
          <w:color w:val="000000"/>
          <w:sz w:val="28"/>
        </w:rPr>
        <w:t>      1) Қазақстан Республикасы Индустрия және инфрақұрылымдық даму министрлігі Индустриялық даму және өнеркәсіптік қауіпсіздік комитетінің "Жезқазғансирекмет" шаруашылық жүргiзу құқығындағы республикалық мемлекеттiк кәсiпорны";</w:t>
      </w:r>
    </w:p>
    <w:p w:rsidR="00F84B59" w:rsidRDefault="00891E5A">
      <w:pPr>
        <w:spacing w:after="0"/>
        <w:jc w:val="both"/>
      </w:pPr>
      <w:bookmarkStart w:id="1099" w:name="z1347"/>
      <w:bookmarkEnd w:id="1098"/>
      <w:r>
        <w:rPr>
          <w:color w:val="000000"/>
          <w:sz w:val="28"/>
        </w:rPr>
        <w:t>      2) Қазақстан Республикасы Индустрия және инфрақұрылымдық даму министрлігі Индустриялық даму және өнеркәсіптік қауіпсіздік комитетінің "Қазақстан Республикасының минералдық шикiзатты кешендi қайта өңдеу жөнiндегi ұлттық орталығы" шаруашылық жүргiзу құқығындағы республикалық мемлекеттiк кәсiпорны;</w:t>
      </w:r>
    </w:p>
    <w:p w:rsidR="00F84B59" w:rsidRDefault="00891E5A">
      <w:pPr>
        <w:spacing w:after="0"/>
        <w:jc w:val="both"/>
      </w:pPr>
      <w:bookmarkStart w:id="1100" w:name="z1348"/>
      <w:bookmarkEnd w:id="1099"/>
      <w:r>
        <w:rPr>
          <w:color w:val="000000"/>
          <w:sz w:val="28"/>
        </w:rPr>
        <w:t>      3) Қазақстан Республикасы Индустрия және инфрақұрылымдық даму министрлігі Индустриялық даму және өнеркәсіптік қауіпсіздік комитетінің "Ұлттық технологиялық болжау орталығы" шаруашылық жүргiзу құқығындағы республикалық мемлекеттiк кәсiпорны;</w:t>
      </w:r>
    </w:p>
    <w:p w:rsidR="00F84B59" w:rsidRDefault="00891E5A">
      <w:pPr>
        <w:spacing w:after="0"/>
        <w:jc w:val="both"/>
      </w:pPr>
      <w:bookmarkStart w:id="1101" w:name="z1349"/>
      <w:bookmarkEnd w:id="1100"/>
      <w:r>
        <w:rPr>
          <w:color w:val="000000"/>
          <w:sz w:val="28"/>
        </w:rPr>
        <w:t>      4) Қазақстан Республикасы Индустрия және инфрақұрылымдық даму министрлігі Индустриялық даму және өнеркәсіптік қауіпсіздік комитетінің "Кәсіби әскерилендірілген авариялық-құтқару қызметі" шаруашылық жүргізу құқығындағы республикалық мемлекеттік кәсіпорны.</w:t>
      </w:r>
    </w:p>
    <w:p w:rsidR="00F84B59" w:rsidRDefault="00891E5A">
      <w:pPr>
        <w:spacing w:after="0"/>
        <w:jc w:val="both"/>
      </w:pPr>
      <w:bookmarkStart w:id="1102" w:name="z1350"/>
      <w:bookmarkEnd w:id="1101"/>
      <w:r>
        <w:rPr>
          <w:color w:val="000000"/>
          <w:sz w:val="28"/>
        </w:rPr>
        <w:t>      Акционерлік қоғамдар</w:t>
      </w:r>
    </w:p>
    <w:p w:rsidR="00F84B59" w:rsidRDefault="00891E5A">
      <w:pPr>
        <w:spacing w:after="0"/>
        <w:jc w:val="both"/>
      </w:pPr>
      <w:bookmarkStart w:id="1103" w:name="z1351"/>
      <w:bookmarkEnd w:id="1102"/>
      <w:r>
        <w:rPr>
          <w:color w:val="000000"/>
          <w:sz w:val="28"/>
        </w:rPr>
        <w:t>      1) "Электр энергетикасын дамыту және энергия үнемдеу институты (Қазақэнергиясараптама)" акционерлік қоғамы;</w:t>
      </w:r>
    </w:p>
    <w:p w:rsidR="00F84B59" w:rsidRDefault="00891E5A">
      <w:pPr>
        <w:spacing w:after="0"/>
        <w:jc w:val="both"/>
      </w:pPr>
      <w:bookmarkStart w:id="1104" w:name="z1352"/>
      <w:bookmarkEnd w:id="1103"/>
      <w:r>
        <w:rPr>
          <w:color w:val="000000"/>
          <w:sz w:val="28"/>
        </w:rPr>
        <w:t>      2) "Инфекцияға қарсы препараттардың ғылыми орталығы" акционерлік қоғамы.</w:t>
      </w:r>
    </w:p>
    <w:bookmarkEnd w:id="1104"/>
    <w:p w:rsidR="00F84B59" w:rsidRDefault="00891E5A">
      <w:pPr>
        <w:spacing w:after="0"/>
        <w:jc w:val="both"/>
      </w:pPr>
      <w:r>
        <w:rPr>
          <w:color w:val="000000"/>
          <w:sz w:val="28"/>
        </w:rPr>
        <w:t>      3) "Тараз химиялық паркі" арнайы экономикалық аймағының басқарушы компаниясы" акционерлік қоғамы".</w:t>
      </w:r>
    </w:p>
    <w:p w:rsidR="00F84B59" w:rsidRDefault="00891E5A">
      <w:pPr>
        <w:spacing w:after="0"/>
        <w:jc w:val="both"/>
      </w:pPr>
      <w:bookmarkStart w:id="1105" w:name="z1353"/>
      <w:r>
        <w:rPr>
          <w:color w:val="000000"/>
          <w:sz w:val="28"/>
        </w:rPr>
        <w:lastRenderedPageBreak/>
        <w:t>      5. Қазақстан Республикасы Индустрия және инфрақұрылымдық даму министрлігінің Автомобиль жолдары комитеті</w:t>
      </w:r>
    </w:p>
    <w:p w:rsidR="00F84B59" w:rsidRDefault="00891E5A">
      <w:pPr>
        <w:spacing w:after="0"/>
        <w:jc w:val="both"/>
      </w:pPr>
      <w:bookmarkStart w:id="1106" w:name="z1370"/>
      <w:bookmarkEnd w:id="1105"/>
      <w:r>
        <w:rPr>
          <w:color w:val="000000"/>
          <w:sz w:val="28"/>
        </w:rPr>
        <w:t>      Республикалық мемлекеттiк кәсiпорын</w:t>
      </w:r>
    </w:p>
    <w:bookmarkEnd w:id="1106"/>
    <w:p w:rsidR="00F84B59" w:rsidRDefault="00891E5A">
      <w:pPr>
        <w:spacing w:after="0"/>
        <w:jc w:val="both"/>
      </w:pPr>
      <w:r>
        <w:rPr>
          <w:color w:val="000000"/>
          <w:sz w:val="28"/>
        </w:rPr>
        <w:t>      Қазақстан Республикасы Индустрия және инфрақұрылымдық даму министрлігі Автомобиль жолдары комитетінің "Ұлттық жол активтері сапасы орталығы" шаруашылық жүргізу құқығындағы республикалық мемлекеттік кәсіпорны.</w:t>
      </w:r>
    </w:p>
    <w:p w:rsidR="00F84B59" w:rsidRDefault="00891E5A">
      <w:pPr>
        <w:spacing w:after="0"/>
        <w:jc w:val="both"/>
      </w:pPr>
      <w:bookmarkStart w:id="1107" w:name="z1371"/>
      <w:r>
        <w:rPr>
          <w:color w:val="000000"/>
          <w:sz w:val="28"/>
        </w:rPr>
        <w:t>      Акционерлік қоғам</w:t>
      </w:r>
    </w:p>
    <w:p w:rsidR="00F84B59" w:rsidRDefault="00891E5A">
      <w:pPr>
        <w:spacing w:after="0"/>
        <w:jc w:val="both"/>
      </w:pPr>
      <w:bookmarkStart w:id="1108" w:name="z1372"/>
      <w:bookmarkEnd w:id="1107"/>
      <w:r>
        <w:rPr>
          <w:color w:val="000000"/>
          <w:sz w:val="28"/>
        </w:rPr>
        <w:t>      "Қазақстан жол ғылыми-зерттеу институты" акционерлік қоғамы.</w:t>
      </w:r>
    </w:p>
    <w:p w:rsidR="00F84B59" w:rsidRDefault="00891E5A">
      <w:pPr>
        <w:spacing w:after="0"/>
        <w:jc w:val="both"/>
      </w:pPr>
      <w:bookmarkStart w:id="1109" w:name="z1373"/>
      <w:bookmarkEnd w:id="1108"/>
      <w:r>
        <w:rPr>
          <w:color w:val="000000"/>
          <w:sz w:val="28"/>
        </w:rPr>
        <w:t>      Жауапкершілігі шектеулі серіктестік</w:t>
      </w:r>
    </w:p>
    <w:p w:rsidR="00F84B59" w:rsidRDefault="00891E5A">
      <w:pPr>
        <w:spacing w:after="0"/>
        <w:jc w:val="both"/>
      </w:pPr>
      <w:bookmarkStart w:id="1110" w:name="z1374"/>
      <w:bookmarkEnd w:id="1109"/>
      <w:r>
        <w:rPr>
          <w:color w:val="000000"/>
          <w:sz w:val="28"/>
        </w:rPr>
        <w:t>      "Қазақавтожол" жауапкершілігі шектеулі серіктестігі.</w:t>
      </w:r>
    </w:p>
    <w:p w:rsidR="00F84B59" w:rsidRDefault="00891E5A">
      <w:pPr>
        <w:spacing w:after="0"/>
        <w:jc w:val="both"/>
      </w:pPr>
      <w:bookmarkStart w:id="1111" w:name="z1375"/>
      <w:bookmarkEnd w:id="1110"/>
      <w:r>
        <w:rPr>
          <w:color w:val="000000"/>
          <w:sz w:val="28"/>
        </w:rPr>
        <w:t>      6. Қазақстан Республикасы Индустрия және инфрақұрылымдық даму министрлігінің Азаматтық авиация комитеті</w:t>
      </w:r>
    </w:p>
    <w:p w:rsidR="00F84B59" w:rsidRDefault="00891E5A">
      <w:pPr>
        <w:spacing w:after="0"/>
        <w:jc w:val="both"/>
      </w:pPr>
      <w:bookmarkStart w:id="1112" w:name="z1376"/>
      <w:bookmarkEnd w:id="1111"/>
      <w:r>
        <w:rPr>
          <w:color w:val="000000"/>
          <w:sz w:val="28"/>
        </w:rPr>
        <w:t>      Республикалық мемлекеттiк кәсiпорын</w:t>
      </w:r>
    </w:p>
    <w:p w:rsidR="00F84B59" w:rsidRDefault="00891E5A">
      <w:pPr>
        <w:spacing w:after="0"/>
        <w:jc w:val="both"/>
      </w:pPr>
      <w:bookmarkStart w:id="1113" w:name="z1377"/>
      <w:bookmarkEnd w:id="1112"/>
      <w:r>
        <w:rPr>
          <w:color w:val="000000"/>
          <w:sz w:val="28"/>
        </w:rPr>
        <w:t>      Қазақстан Республикасы Индустрия және инфрақұрылымдық даму министрлігі Азаматтық авиация комитетінің "Қазаэронавигация" шаруашылық жүргізу құқығындағы республикалық мемлекеттік кәсіпорны.</w:t>
      </w:r>
    </w:p>
    <w:p w:rsidR="00F84B59" w:rsidRDefault="00891E5A">
      <w:pPr>
        <w:spacing w:after="0"/>
        <w:jc w:val="both"/>
      </w:pPr>
      <w:bookmarkStart w:id="1114" w:name="z1378"/>
      <w:bookmarkEnd w:id="1113"/>
      <w:r>
        <w:rPr>
          <w:color w:val="000000"/>
          <w:sz w:val="28"/>
        </w:rPr>
        <w:t>      Акционерлік қоғамдар</w:t>
      </w:r>
    </w:p>
    <w:p w:rsidR="00F84B59" w:rsidRDefault="00891E5A">
      <w:pPr>
        <w:spacing w:after="0"/>
        <w:jc w:val="both"/>
      </w:pPr>
      <w:bookmarkStart w:id="1115" w:name="z1379"/>
      <w:bookmarkEnd w:id="1114"/>
      <w:r>
        <w:rPr>
          <w:color w:val="000000"/>
          <w:sz w:val="28"/>
        </w:rPr>
        <w:t>      1) "Қазақстанның авиациялық әкімшілігі" акционерлік қоғамы;</w:t>
      </w:r>
    </w:p>
    <w:p w:rsidR="00F84B59" w:rsidRDefault="00891E5A">
      <w:pPr>
        <w:spacing w:after="0"/>
        <w:jc w:val="both"/>
      </w:pPr>
      <w:bookmarkStart w:id="1116" w:name="z1380"/>
      <w:bookmarkEnd w:id="1115"/>
      <w:r>
        <w:rPr>
          <w:color w:val="000000"/>
          <w:sz w:val="28"/>
        </w:rPr>
        <w:t>      2) "Азаматтық авиация академиясы" акционерлік қоғамы.</w:t>
      </w:r>
    </w:p>
    <w:p w:rsidR="00F84B59" w:rsidRDefault="00891E5A">
      <w:pPr>
        <w:spacing w:after="0"/>
        <w:jc w:val="both"/>
      </w:pPr>
      <w:bookmarkStart w:id="1117" w:name="z1381"/>
      <w:bookmarkEnd w:id="1116"/>
      <w:r>
        <w:rPr>
          <w:color w:val="000000"/>
          <w:sz w:val="28"/>
        </w:rPr>
        <w:t>      7. Қазақстан Республикасы Индустрия және инфрақұрылымдық даму министрлігінің Көлік комитеті</w:t>
      </w:r>
    </w:p>
    <w:p w:rsidR="00F84B59" w:rsidRDefault="00891E5A">
      <w:pPr>
        <w:spacing w:after="0"/>
        <w:jc w:val="both"/>
      </w:pPr>
      <w:bookmarkStart w:id="1118" w:name="z1382"/>
      <w:bookmarkEnd w:id="1117"/>
      <w:r>
        <w:rPr>
          <w:color w:val="000000"/>
          <w:sz w:val="28"/>
        </w:rPr>
        <w:t>      Республикалық мемлекеттiк қазыналық кәсiпорындар</w:t>
      </w:r>
    </w:p>
    <w:bookmarkEnd w:id="1118"/>
    <w:p w:rsidR="00F84B59" w:rsidRDefault="00891E5A">
      <w:pPr>
        <w:spacing w:after="0"/>
      </w:pPr>
      <w:r>
        <w:rPr>
          <w:color w:val="FF0000"/>
          <w:sz w:val="28"/>
        </w:rPr>
        <w:t xml:space="preserve">      1) алып тасталды - ҚР Үкіметінің 19.03.2019 </w:t>
      </w:r>
      <w:r>
        <w:rPr>
          <w:color w:val="000000"/>
          <w:sz w:val="28"/>
        </w:rPr>
        <w:t>№ 131</w:t>
      </w:r>
      <w:r>
        <w:rPr>
          <w:color w:val="FF0000"/>
          <w:sz w:val="28"/>
        </w:rPr>
        <w:t xml:space="preserve"> қаулысымен.</w:t>
      </w:r>
      <w:r>
        <w:br/>
      </w:r>
    </w:p>
    <w:p w:rsidR="00F84B59" w:rsidRDefault="00891E5A">
      <w:pPr>
        <w:spacing w:after="0"/>
        <w:jc w:val="both"/>
      </w:pPr>
      <w:bookmarkStart w:id="1119" w:name="z1384"/>
      <w:r>
        <w:rPr>
          <w:color w:val="000000"/>
          <w:sz w:val="28"/>
        </w:rPr>
        <w:t>      2) Қазақстан Республикасы Индустрия және инфрақұрылымдық даму министрлігі Көлік комитетінің "Қазақстан су жолдары" республикалық мемлекеттік қазыналық кәсіпорны.</w:t>
      </w:r>
    </w:p>
    <w:p w:rsidR="00F84B59" w:rsidRDefault="00891E5A">
      <w:pPr>
        <w:spacing w:after="0"/>
        <w:jc w:val="both"/>
      </w:pPr>
      <w:bookmarkStart w:id="1120" w:name="z1385"/>
      <w:bookmarkEnd w:id="1119"/>
      <w:r>
        <w:rPr>
          <w:color w:val="000000"/>
          <w:sz w:val="28"/>
        </w:rPr>
        <w:t>      8. Қазақстан Республикасы Индустрия және инфрақұрылымдық даму министрлігінің Құрылыс және тұрғын үй-коммуналдық шаруашылық істері комитеті</w:t>
      </w:r>
    </w:p>
    <w:p w:rsidR="00F84B59" w:rsidRDefault="00891E5A">
      <w:pPr>
        <w:spacing w:after="0"/>
        <w:jc w:val="both"/>
      </w:pPr>
      <w:bookmarkStart w:id="1121" w:name="z1386"/>
      <w:bookmarkEnd w:id="1120"/>
      <w:r>
        <w:rPr>
          <w:color w:val="000000"/>
          <w:sz w:val="28"/>
        </w:rPr>
        <w:t>      Республикалық мемлекеттік кәсіпорындар</w:t>
      </w:r>
    </w:p>
    <w:p w:rsidR="00F84B59" w:rsidRDefault="00891E5A">
      <w:pPr>
        <w:spacing w:after="0"/>
        <w:jc w:val="both"/>
      </w:pPr>
      <w:bookmarkStart w:id="1122" w:name="z1387"/>
      <w:bookmarkEnd w:id="1121"/>
      <w:r>
        <w:rPr>
          <w:color w:val="000000"/>
          <w:sz w:val="28"/>
        </w:rPr>
        <w:t>      1) Қазақстан Республикасының Индустрия және инфрақұрылымдық даму министрлігі Құрылыс және тұрғын үй-коммуналдық шаруашылық істері комитетінің "Жобаларды мемлекеттік ведомстводан тыс сараптау" шаруашылық жүргізу құқығындағы республикалық мемлекеттік кәсіпорны ("Мемсараптама" РМК);</w:t>
      </w:r>
    </w:p>
    <w:p w:rsidR="00F84B59" w:rsidRDefault="00891E5A">
      <w:pPr>
        <w:spacing w:after="0"/>
        <w:jc w:val="both"/>
      </w:pPr>
      <w:bookmarkStart w:id="1123" w:name="z1388"/>
      <w:bookmarkEnd w:id="1122"/>
      <w:r>
        <w:rPr>
          <w:color w:val="000000"/>
          <w:sz w:val="28"/>
        </w:rPr>
        <w:lastRenderedPageBreak/>
        <w:t>      2) Қазақстан Республикасының Индустрия және инфрақұрылымдық даму министрлігі Құрылыс және тұрғын үй-коммуналдық шаруашылық істері комитетінің "Республикалық мемлекеттік қала құрылысын жоспарлау және кадастр орталығы" шаруашылық жүргізу құқығындағы республикалық мемлекеттік кәсіпорны.</w:t>
      </w:r>
    </w:p>
    <w:p w:rsidR="00F84B59" w:rsidRDefault="00891E5A">
      <w:pPr>
        <w:spacing w:after="0"/>
        <w:jc w:val="both"/>
      </w:pPr>
      <w:bookmarkStart w:id="1124" w:name="z1389"/>
      <w:bookmarkEnd w:id="1123"/>
      <w:r>
        <w:rPr>
          <w:color w:val="000000"/>
          <w:sz w:val="28"/>
        </w:rPr>
        <w:t>      Акционерлік қоғамдар</w:t>
      </w:r>
    </w:p>
    <w:p w:rsidR="00F84B59" w:rsidRDefault="00891E5A">
      <w:pPr>
        <w:spacing w:after="0"/>
        <w:jc w:val="both"/>
      </w:pPr>
      <w:bookmarkStart w:id="1125" w:name="z1390"/>
      <w:bookmarkEnd w:id="1124"/>
      <w:r>
        <w:rPr>
          <w:color w:val="000000"/>
          <w:sz w:val="28"/>
        </w:rPr>
        <w:t>      1) "Қазақ ғылыми-зерттеу және құрылыс пен сәулет жобалау институты" акционерлік қоғамы;</w:t>
      </w:r>
    </w:p>
    <w:p w:rsidR="00F84B59" w:rsidRDefault="00891E5A">
      <w:pPr>
        <w:spacing w:after="0"/>
        <w:jc w:val="both"/>
      </w:pPr>
      <w:bookmarkStart w:id="1126" w:name="z1391"/>
      <w:bookmarkEnd w:id="1125"/>
      <w:r>
        <w:rPr>
          <w:color w:val="000000"/>
          <w:sz w:val="28"/>
        </w:rPr>
        <w:t>      2) "Тұрғын үй-коммуналдық шаруашылығын жаңғырту мен дамытудың қазақстандық орталығы" акционерлік қоғамы.</w:t>
      </w:r>
    </w:p>
    <w:bookmarkEnd w:id="1126"/>
    <w:p w:rsidR="00F84B59" w:rsidRDefault="00891E5A">
      <w:pPr>
        <w:spacing w:after="0"/>
      </w:pPr>
      <w:r>
        <w:rPr>
          <w:b/>
          <w:color w:val="000000"/>
        </w:rPr>
        <w:t xml:space="preserve"> Республикалық мемлекеттік кәсіпорын</w:t>
      </w:r>
    </w:p>
    <w:p w:rsidR="00F84B59" w:rsidRDefault="00891E5A">
      <w:pPr>
        <w:spacing w:after="0"/>
        <w:jc w:val="both"/>
      </w:pPr>
      <w:r>
        <w:rPr>
          <w:color w:val="FF0000"/>
          <w:sz w:val="28"/>
        </w:rPr>
        <w:t xml:space="preserve">       Ескерту. Ереже кіші бөліммен толықтырылды - ҚР Үкіметінің 12.07.2019 № 501 қаулысымен.</w:t>
      </w:r>
    </w:p>
    <w:p w:rsidR="00F84B59" w:rsidRDefault="00891E5A">
      <w:pPr>
        <w:spacing w:after="0"/>
        <w:jc w:val="both"/>
      </w:pPr>
      <w:r>
        <w:rPr>
          <w:color w:val="000000"/>
          <w:sz w:val="28"/>
        </w:rPr>
        <w:t>      Қазақстан Республикасы Индустрия және инфрақұрылымдық даму министрлігінің "Қазарнаулыэкспорт (Казспецэкспорт)" шаруашылық жүргізу құқығындағы республикалық мемлекеттік кәсіпорны.</w:t>
      </w:r>
    </w:p>
    <w:tbl>
      <w:tblPr>
        <w:tblW w:w="0" w:type="auto"/>
        <w:tblCellSpacing w:w="0" w:type="auto"/>
        <w:tblLook w:val="04A0" w:firstRow="1" w:lastRow="0" w:firstColumn="1" w:lastColumn="0" w:noHBand="0" w:noVBand="1"/>
      </w:tblPr>
      <w:tblGrid>
        <w:gridCol w:w="5952"/>
        <w:gridCol w:w="3825"/>
      </w:tblGrid>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Қазақстан Республикасы</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Үкіметінің</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2018 жылғы 29 желтоқсандағы</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 936 қаулысымен</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бекітілген</w:t>
            </w:r>
          </w:p>
        </w:tc>
      </w:tr>
    </w:tbl>
    <w:p w:rsidR="00F84B59" w:rsidRDefault="00891E5A">
      <w:pPr>
        <w:spacing w:after="0"/>
      </w:pPr>
      <w:bookmarkStart w:id="1127" w:name="z1397"/>
      <w:r>
        <w:rPr>
          <w:b/>
          <w:color w:val="000000"/>
        </w:rPr>
        <w:t xml:space="preserve"> Қазақстан Республикасы Үкіметінің кейбір шешімдеріне енгізілетін өзгерістер мен толықтырулар</w:t>
      </w:r>
    </w:p>
    <w:p w:rsidR="00F84B59" w:rsidRDefault="00891E5A">
      <w:pPr>
        <w:spacing w:after="0"/>
        <w:jc w:val="both"/>
      </w:pPr>
      <w:bookmarkStart w:id="1128" w:name="z1398"/>
      <w:bookmarkEnd w:id="1127"/>
      <w:r>
        <w:rPr>
          <w:color w:val="000000"/>
          <w:sz w:val="28"/>
        </w:rPr>
        <w:t>      1. "Республикалық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 Қазақстан Республикасы Үкіметінің 1999 жылғы 27 мамырдағы № 659 қаулысында:</w:t>
      </w:r>
    </w:p>
    <w:p w:rsidR="00F84B59" w:rsidRDefault="00891E5A">
      <w:pPr>
        <w:spacing w:after="0"/>
        <w:jc w:val="both"/>
      </w:pPr>
      <w:bookmarkStart w:id="1129" w:name="z1399"/>
      <w:bookmarkEnd w:id="1128"/>
      <w:r>
        <w:rPr>
          <w:color w:val="000000"/>
          <w:sz w:val="28"/>
        </w:rPr>
        <w:t>      көрсетілген қаулымен бекітілген иелік ету және пайдалану құқығы салалық министрліктерге, өзге де мемлекеттік органдарға берілетін республикалық меншік ұйымдарындағы акциялардың мемлекеттік пакеттерінің және қатысудың мемлекеттік үлестерінің тізбесінде:</w:t>
      </w:r>
    </w:p>
    <w:p w:rsidR="00F84B59" w:rsidRDefault="00891E5A">
      <w:pPr>
        <w:spacing w:after="0"/>
        <w:jc w:val="both"/>
      </w:pPr>
      <w:bookmarkStart w:id="1130" w:name="z1400"/>
      <w:bookmarkEnd w:id="1129"/>
      <w:r>
        <w:rPr>
          <w:color w:val="000000"/>
          <w:sz w:val="28"/>
        </w:rPr>
        <w:t>      "Қазақстан Республикасы Инвестициялар және даму министрлігіне" деген бөлім алып тасталсын;</w:t>
      </w:r>
    </w:p>
    <w:p w:rsidR="00F84B59" w:rsidRDefault="00891E5A">
      <w:pPr>
        <w:spacing w:after="0"/>
        <w:jc w:val="both"/>
      </w:pPr>
      <w:bookmarkStart w:id="1131" w:name="z1401"/>
      <w:bookmarkEnd w:id="1130"/>
      <w:r>
        <w:rPr>
          <w:color w:val="000000"/>
          <w:sz w:val="28"/>
        </w:rPr>
        <w:t>      мына:</w:t>
      </w:r>
    </w:p>
    <w:p w:rsidR="00F84B59" w:rsidRDefault="00891E5A">
      <w:pPr>
        <w:spacing w:after="0"/>
        <w:jc w:val="both"/>
      </w:pPr>
      <w:bookmarkStart w:id="1132" w:name="z1402"/>
      <w:bookmarkEnd w:id="1131"/>
      <w:r>
        <w:rPr>
          <w:color w:val="000000"/>
          <w:sz w:val="28"/>
        </w:rPr>
        <w:t>      "Қазақстан Республикасы Инвестициялар және даму министрлігінің Инвестициялар комитетіне";</w:t>
      </w:r>
    </w:p>
    <w:p w:rsidR="00F84B59" w:rsidRDefault="00891E5A">
      <w:pPr>
        <w:spacing w:after="0"/>
        <w:jc w:val="both"/>
      </w:pPr>
      <w:bookmarkStart w:id="1133" w:name="z1403"/>
      <w:bookmarkEnd w:id="1132"/>
      <w:r>
        <w:rPr>
          <w:color w:val="000000"/>
          <w:sz w:val="28"/>
        </w:rPr>
        <w:t>      "Қазақстан Республикасы Инвестициялар және даму министрлігінің Техникалық реттеу және метрология комитетіне";</w:t>
      </w:r>
    </w:p>
    <w:p w:rsidR="00F84B59" w:rsidRDefault="00891E5A">
      <w:pPr>
        <w:spacing w:after="0"/>
        <w:jc w:val="both"/>
      </w:pPr>
      <w:bookmarkStart w:id="1134" w:name="z1404"/>
      <w:bookmarkEnd w:id="1133"/>
      <w:r>
        <w:rPr>
          <w:color w:val="000000"/>
          <w:sz w:val="28"/>
        </w:rPr>
        <w:lastRenderedPageBreak/>
        <w:t>      "Қазақстан Республикасы Инвестициялар және даму министрлігінің Геология және жер қойнауын пайдалану комитетіне";</w:t>
      </w:r>
    </w:p>
    <w:p w:rsidR="00F84B59" w:rsidRDefault="00891E5A">
      <w:pPr>
        <w:spacing w:after="0"/>
        <w:jc w:val="both"/>
      </w:pPr>
      <w:bookmarkStart w:id="1135" w:name="z1405"/>
      <w:bookmarkEnd w:id="1134"/>
      <w:r>
        <w:rPr>
          <w:color w:val="000000"/>
          <w:sz w:val="28"/>
        </w:rPr>
        <w:t>      "Қазақстан Республикасы Инвестициялар және даму министрлігінің Автомобиль жолдары комитетіне";</w:t>
      </w:r>
    </w:p>
    <w:p w:rsidR="00F84B59" w:rsidRDefault="00891E5A">
      <w:pPr>
        <w:spacing w:after="0"/>
        <w:jc w:val="both"/>
      </w:pPr>
      <w:bookmarkStart w:id="1136" w:name="z1406"/>
      <w:bookmarkEnd w:id="1135"/>
      <w:r>
        <w:rPr>
          <w:color w:val="000000"/>
          <w:sz w:val="28"/>
        </w:rPr>
        <w:t>      "Қазақстан Республикасы Инвестициялар және даму министрлігінің Азаматтық авиация комитетіне";</w:t>
      </w:r>
    </w:p>
    <w:p w:rsidR="00F84B59" w:rsidRDefault="00891E5A">
      <w:pPr>
        <w:spacing w:after="0"/>
        <w:jc w:val="both"/>
      </w:pPr>
      <w:bookmarkStart w:id="1137" w:name="z1407"/>
      <w:bookmarkEnd w:id="1136"/>
      <w:r>
        <w:rPr>
          <w:color w:val="000000"/>
          <w:sz w:val="28"/>
        </w:rPr>
        <w:t>      "Қазақстан Республикасы Инвестициялар және даму министрлігінің Индустриялық даму және өнеркәсіптік қауіпсіздік комитетіне";</w:t>
      </w:r>
    </w:p>
    <w:p w:rsidR="00F84B59" w:rsidRDefault="00891E5A">
      <w:pPr>
        <w:spacing w:after="0"/>
        <w:jc w:val="both"/>
      </w:pPr>
      <w:bookmarkStart w:id="1138" w:name="z1408"/>
      <w:bookmarkEnd w:id="1137"/>
      <w:r>
        <w:rPr>
          <w:color w:val="000000"/>
          <w:sz w:val="28"/>
        </w:rPr>
        <w:t>      "Қазақстан Республикасы Инвестициялар және даму министрлігінің Құрылыс және тұрғын үй-коммуналдық шаруашылық істері комитетіне" деген кіші бөлімдер алып тасталсын;</w:t>
      </w:r>
    </w:p>
    <w:p w:rsidR="00F84B59" w:rsidRDefault="00891E5A">
      <w:pPr>
        <w:spacing w:after="0"/>
        <w:jc w:val="both"/>
      </w:pPr>
      <w:bookmarkStart w:id="1139" w:name="z1409"/>
      <w:bookmarkEnd w:id="1138"/>
      <w:r>
        <w:rPr>
          <w:color w:val="000000"/>
          <w:sz w:val="28"/>
        </w:rPr>
        <w:t>      мынадай мазмұндағы бөліммен толықтырылсын:</w:t>
      </w:r>
    </w:p>
    <w:p w:rsidR="00F84B59" w:rsidRDefault="00891E5A">
      <w:pPr>
        <w:spacing w:after="0"/>
        <w:jc w:val="both"/>
      </w:pPr>
      <w:bookmarkStart w:id="1140" w:name="z1410"/>
      <w:bookmarkEnd w:id="1139"/>
      <w:r>
        <w:rPr>
          <w:color w:val="000000"/>
          <w:sz w:val="28"/>
        </w:rPr>
        <w:t>      "Қазақстан Республикасы Индустрия және инфрақұрылымдық даму министрлігіне:</w:t>
      </w:r>
    </w:p>
    <w:p w:rsidR="00F84B59" w:rsidRDefault="00891E5A">
      <w:pPr>
        <w:spacing w:after="0"/>
        <w:jc w:val="both"/>
      </w:pPr>
      <w:bookmarkStart w:id="1141" w:name="z1411"/>
      <w:bookmarkEnd w:id="1140"/>
      <w:r>
        <w:rPr>
          <w:color w:val="000000"/>
          <w:sz w:val="28"/>
        </w:rPr>
        <w:t>      386. "Қазақстандық индустрияны дамыту институты" акционерлік қоғамы.</w:t>
      </w:r>
    </w:p>
    <w:p w:rsidR="00F84B59" w:rsidRDefault="00891E5A">
      <w:pPr>
        <w:spacing w:after="0"/>
        <w:jc w:val="both"/>
      </w:pPr>
      <w:bookmarkStart w:id="1142" w:name="z1412"/>
      <w:bookmarkEnd w:id="1141"/>
      <w:r>
        <w:rPr>
          <w:color w:val="000000"/>
          <w:sz w:val="28"/>
        </w:rPr>
        <w:t>      387. "Қазгеология" ұлттық геологиялық барлау компаниясы" акционерлік қоғамы.</w:t>
      </w:r>
    </w:p>
    <w:p w:rsidR="00F84B59" w:rsidRDefault="00891E5A">
      <w:pPr>
        <w:spacing w:after="0"/>
        <w:jc w:val="both"/>
      </w:pPr>
      <w:bookmarkStart w:id="1143" w:name="z1413"/>
      <w:bookmarkEnd w:id="1142"/>
      <w:r>
        <w:rPr>
          <w:color w:val="000000"/>
          <w:sz w:val="28"/>
        </w:rPr>
        <w:t>      388. "Бәйтерек" ұлттық басқарушы холдингі" акционерлік қоғамы.</w:t>
      </w:r>
    </w:p>
    <w:p w:rsidR="00F84B59" w:rsidRDefault="00891E5A">
      <w:pPr>
        <w:spacing w:after="0"/>
        <w:jc w:val="both"/>
      </w:pPr>
      <w:bookmarkStart w:id="1144" w:name="z1414"/>
      <w:bookmarkEnd w:id="1143"/>
      <w:r>
        <w:rPr>
          <w:color w:val="000000"/>
          <w:sz w:val="28"/>
        </w:rPr>
        <w:t>      389. "ҚазАвтоЖол" ұлттық компаниясы" акционерлік қоғамы.";</w:t>
      </w:r>
    </w:p>
    <w:p w:rsidR="00F84B59" w:rsidRDefault="00891E5A">
      <w:pPr>
        <w:spacing w:after="0"/>
        <w:jc w:val="both"/>
      </w:pPr>
      <w:bookmarkStart w:id="1145" w:name="z1415"/>
      <w:bookmarkEnd w:id="1144"/>
      <w:r>
        <w:rPr>
          <w:color w:val="000000"/>
          <w:sz w:val="28"/>
        </w:rPr>
        <w:t>      мынадай мазмұндағы кіші бөліммен толықтырылсын:</w:t>
      </w:r>
    </w:p>
    <w:p w:rsidR="00F84B59" w:rsidRDefault="00891E5A">
      <w:pPr>
        <w:spacing w:after="0"/>
        <w:jc w:val="both"/>
      </w:pPr>
      <w:bookmarkStart w:id="1146" w:name="z1416"/>
      <w:bookmarkEnd w:id="1145"/>
      <w:r>
        <w:rPr>
          <w:color w:val="000000"/>
          <w:sz w:val="28"/>
        </w:rPr>
        <w:t>       "Қазақстан Республикасы Индустрия және инфрақұрылымдық даму министрлігінің Техникалық реттеу және метрология комитетіне:</w:t>
      </w:r>
    </w:p>
    <w:p w:rsidR="00F84B59" w:rsidRDefault="00891E5A">
      <w:pPr>
        <w:spacing w:after="0"/>
        <w:jc w:val="both"/>
      </w:pPr>
      <w:bookmarkStart w:id="1147" w:name="z1417"/>
      <w:bookmarkEnd w:id="1146"/>
      <w:r>
        <w:rPr>
          <w:color w:val="000000"/>
          <w:sz w:val="28"/>
        </w:rPr>
        <w:t>      390. "Ұлттық аккредиттеу орталығы" жауапкершілігі шектеулі серіктестігі.";</w:t>
      </w:r>
    </w:p>
    <w:p w:rsidR="00F84B59" w:rsidRDefault="00891E5A">
      <w:pPr>
        <w:spacing w:after="0"/>
        <w:jc w:val="both"/>
      </w:pPr>
      <w:bookmarkStart w:id="1148" w:name="z1418"/>
      <w:bookmarkEnd w:id="1147"/>
      <w:r>
        <w:rPr>
          <w:color w:val="000000"/>
          <w:sz w:val="28"/>
        </w:rPr>
        <w:t>      мынадай мазмұндағы кіші бөліммен толықтырылсын:</w:t>
      </w:r>
    </w:p>
    <w:p w:rsidR="00F84B59" w:rsidRDefault="00891E5A">
      <w:pPr>
        <w:spacing w:after="0"/>
        <w:jc w:val="both"/>
      </w:pPr>
      <w:bookmarkStart w:id="1149" w:name="z1419"/>
      <w:bookmarkEnd w:id="1148"/>
      <w:r>
        <w:rPr>
          <w:color w:val="000000"/>
          <w:sz w:val="28"/>
        </w:rPr>
        <w:t>      "Қазақстан Республикасы Индустрия және инфрақұрылымдық даму министрлігінің Геология және жер қойнауын пайдалану комитетіне:</w:t>
      </w:r>
    </w:p>
    <w:p w:rsidR="00F84B59" w:rsidRDefault="00891E5A">
      <w:pPr>
        <w:spacing w:after="0"/>
        <w:jc w:val="both"/>
      </w:pPr>
      <w:bookmarkStart w:id="1150" w:name="z1420"/>
      <w:bookmarkEnd w:id="1149"/>
      <w:r>
        <w:rPr>
          <w:color w:val="000000"/>
          <w:sz w:val="28"/>
        </w:rPr>
        <w:t>      391. "Қазгеоақпарат" республикалық геологиялық ақпарат орталығы" жауапкершілігі шектеулі серіктестігі".";</w:t>
      </w:r>
    </w:p>
    <w:p w:rsidR="00F84B59" w:rsidRDefault="00891E5A">
      <w:pPr>
        <w:spacing w:after="0"/>
        <w:jc w:val="both"/>
      </w:pPr>
      <w:bookmarkStart w:id="1151" w:name="z1421"/>
      <w:bookmarkEnd w:id="1150"/>
      <w:r>
        <w:rPr>
          <w:color w:val="000000"/>
          <w:sz w:val="28"/>
        </w:rPr>
        <w:t>      мынадай мазмұндағы кіші бөліммен толықтырылсын:</w:t>
      </w:r>
    </w:p>
    <w:p w:rsidR="00F84B59" w:rsidRDefault="00891E5A">
      <w:pPr>
        <w:spacing w:after="0"/>
        <w:jc w:val="both"/>
      </w:pPr>
      <w:bookmarkStart w:id="1152" w:name="z1422"/>
      <w:bookmarkEnd w:id="1151"/>
      <w:r>
        <w:rPr>
          <w:color w:val="000000"/>
          <w:sz w:val="28"/>
        </w:rPr>
        <w:t>      "Қазақстан Республикасы Индустрия және инфрақұрылымдық даму министрлігінің Индустриялық даму және өнеркәсіптік қауіпсіздігі комитетіне:</w:t>
      </w:r>
    </w:p>
    <w:p w:rsidR="00F84B59" w:rsidRDefault="00891E5A">
      <w:pPr>
        <w:spacing w:after="0"/>
        <w:jc w:val="both"/>
      </w:pPr>
      <w:bookmarkStart w:id="1153" w:name="z1423"/>
      <w:bookmarkEnd w:id="1152"/>
      <w:r>
        <w:rPr>
          <w:color w:val="000000"/>
          <w:sz w:val="28"/>
        </w:rPr>
        <w:t>      392. "Электр энергетикасын дамыту және энергия үнемдеу институты (Қазақэнергиясараптама)" акционерлік қоғамы.</w:t>
      </w:r>
    </w:p>
    <w:p w:rsidR="00F84B59" w:rsidRDefault="00891E5A">
      <w:pPr>
        <w:spacing w:after="0"/>
        <w:jc w:val="both"/>
      </w:pPr>
      <w:bookmarkStart w:id="1154" w:name="z1424"/>
      <w:bookmarkEnd w:id="1153"/>
      <w:r>
        <w:rPr>
          <w:color w:val="000000"/>
          <w:sz w:val="28"/>
        </w:rPr>
        <w:t>      393. "Инфекцияға қарсы препараттардың ғылыми орталығы" акционерлік қоғамы.";</w:t>
      </w:r>
    </w:p>
    <w:p w:rsidR="00F84B59" w:rsidRDefault="00891E5A">
      <w:pPr>
        <w:spacing w:after="0"/>
        <w:jc w:val="both"/>
      </w:pPr>
      <w:bookmarkStart w:id="1155" w:name="z1425"/>
      <w:bookmarkEnd w:id="1154"/>
      <w:r>
        <w:rPr>
          <w:color w:val="000000"/>
          <w:sz w:val="28"/>
        </w:rPr>
        <w:t>      мынадай мазмұндағы кіші бөліммен толықтырылсын:</w:t>
      </w:r>
    </w:p>
    <w:p w:rsidR="00F84B59" w:rsidRDefault="00891E5A">
      <w:pPr>
        <w:spacing w:after="0"/>
        <w:jc w:val="both"/>
      </w:pPr>
      <w:bookmarkStart w:id="1156" w:name="z1426"/>
      <w:bookmarkEnd w:id="1155"/>
      <w:r>
        <w:rPr>
          <w:color w:val="000000"/>
          <w:sz w:val="28"/>
        </w:rPr>
        <w:lastRenderedPageBreak/>
        <w:t>      "Қазақстан Республикасы Индустрия және инфрақұрылымдық даму министрлігінің Автомобиль жолдары комитетіне:</w:t>
      </w:r>
    </w:p>
    <w:p w:rsidR="00F84B59" w:rsidRDefault="00891E5A">
      <w:pPr>
        <w:spacing w:after="0"/>
        <w:jc w:val="both"/>
      </w:pPr>
      <w:bookmarkStart w:id="1157" w:name="z1427"/>
      <w:bookmarkEnd w:id="1156"/>
      <w:r>
        <w:rPr>
          <w:color w:val="000000"/>
          <w:sz w:val="28"/>
        </w:rPr>
        <w:t>      394. "Қазақстан жол ғылыми-зерттеу институты" акционерлік қоғамы.</w:t>
      </w:r>
    </w:p>
    <w:p w:rsidR="00F84B59" w:rsidRDefault="00891E5A">
      <w:pPr>
        <w:spacing w:after="0"/>
        <w:jc w:val="both"/>
      </w:pPr>
      <w:bookmarkStart w:id="1158" w:name="z1428"/>
      <w:bookmarkEnd w:id="1157"/>
      <w:r>
        <w:rPr>
          <w:color w:val="000000"/>
          <w:sz w:val="28"/>
        </w:rPr>
        <w:t>      395. "Қазақавтожол" жауапкершілігі шектеулі серіктестігі.";</w:t>
      </w:r>
    </w:p>
    <w:p w:rsidR="00F84B59" w:rsidRDefault="00891E5A">
      <w:pPr>
        <w:spacing w:after="0"/>
        <w:jc w:val="both"/>
      </w:pPr>
      <w:bookmarkStart w:id="1159" w:name="z1429"/>
      <w:bookmarkEnd w:id="1158"/>
      <w:r>
        <w:rPr>
          <w:color w:val="000000"/>
          <w:sz w:val="28"/>
        </w:rPr>
        <w:t>      мынадай мазмұндағы кіші бөліммен толықтырылсын:</w:t>
      </w:r>
    </w:p>
    <w:p w:rsidR="00F84B59" w:rsidRDefault="00891E5A">
      <w:pPr>
        <w:spacing w:after="0"/>
        <w:jc w:val="both"/>
      </w:pPr>
      <w:bookmarkStart w:id="1160" w:name="z1430"/>
      <w:bookmarkEnd w:id="1159"/>
      <w:r>
        <w:rPr>
          <w:color w:val="000000"/>
          <w:sz w:val="28"/>
        </w:rPr>
        <w:t>      "Қазақстан Республикасы Индустрия және инфрақұрылымдық даму министрлігінің Азаматтық авиация комитетіне:</w:t>
      </w:r>
    </w:p>
    <w:p w:rsidR="00F84B59" w:rsidRDefault="00891E5A">
      <w:pPr>
        <w:spacing w:after="0"/>
        <w:jc w:val="both"/>
      </w:pPr>
      <w:bookmarkStart w:id="1161" w:name="z1431"/>
      <w:bookmarkEnd w:id="1160"/>
      <w:r>
        <w:rPr>
          <w:color w:val="000000"/>
          <w:sz w:val="28"/>
        </w:rPr>
        <w:t>      396. "Қазақстанның авиациялық әкімшілігі" акционерлік қоғамы.</w:t>
      </w:r>
    </w:p>
    <w:p w:rsidR="00F84B59" w:rsidRDefault="00891E5A">
      <w:pPr>
        <w:spacing w:after="0"/>
        <w:jc w:val="both"/>
      </w:pPr>
      <w:bookmarkStart w:id="1162" w:name="z1432"/>
      <w:bookmarkEnd w:id="1161"/>
      <w:r>
        <w:rPr>
          <w:color w:val="000000"/>
          <w:sz w:val="28"/>
        </w:rPr>
        <w:t>      397. "Азаматтық авиация академиясы" акционерлік қоғамы.";</w:t>
      </w:r>
    </w:p>
    <w:p w:rsidR="00F84B59" w:rsidRDefault="00891E5A">
      <w:pPr>
        <w:spacing w:after="0"/>
        <w:jc w:val="both"/>
      </w:pPr>
      <w:bookmarkStart w:id="1163" w:name="z1433"/>
      <w:bookmarkEnd w:id="1162"/>
      <w:r>
        <w:rPr>
          <w:color w:val="000000"/>
          <w:sz w:val="28"/>
        </w:rPr>
        <w:t>      мынадай мазмұндағы кіші бөліммен толықтырылсын:</w:t>
      </w:r>
    </w:p>
    <w:p w:rsidR="00F84B59" w:rsidRDefault="00891E5A">
      <w:pPr>
        <w:spacing w:after="0"/>
        <w:jc w:val="both"/>
      </w:pPr>
      <w:bookmarkStart w:id="1164" w:name="z1434"/>
      <w:bookmarkEnd w:id="1163"/>
      <w:r>
        <w:rPr>
          <w:color w:val="000000"/>
          <w:sz w:val="28"/>
        </w:rPr>
        <w:t>      "Қазақстан Республикасы Индустрия және инфрақұрылымдық даму министрлігінің Құрылыс және тұрғын үй-коммуналдық шаруашылық істері комитетіне:</w:t>
      </w:r>
    </w:p>
    <w:p w:rsidR="00F84B59" w:rsidRDefault="00891E5A">
      <w:pPr>
        <w:spacing w:after="0"/>
        <w:jc w:val="both"/>
      </w:pPr>
      <w:bookmarkStart w:id="1165" w:name="z1435"/>
      <w:bookmarkEnd w:id="1164"/>
      <w:r>
        <w:rPr>
          <w:color w:val="000000"/>
          <w:sz w:val="28"/>
        </w:rPr>
        <w:t>      398. "Қазақ құрылыс және сәулет ғылыми-зерттеу және жобалау институты" акционерлік қоғамы.</w:t>
      </w:r>
    </w:p>
    <w:p w:rsidR="00F84B59" w:rsidRDefault="00891E5A">
      <w:pPr>
        <w:spacing w:after="0"/>
        <w:jc w:val="both"/>
      </w:pPr>
      <w:bookmarkStart w:id="1166" w:name="z1436"/>
      <w:bookmarkEnd w:id="1165"/>
      <w:r>
        <w:rPr>
          <w:color w:val="000000"/>
          <w:sz w:val="28"/>
        </w:rPr>
        <w:t>      399. "Қазақстанның тұрғын үй-коммуналдық шаруашылығын жаңғырту және дамыту орталығы" акционерлік қоғамы.";</w:t>
      </w:r>
    </w:p>
    <w:p w:rsidR="00F84B59" w:rsidRDefault="00891E5A">
      <w:pPr>
        <w:spacing w:after="0"/>
        <w:jc w:val="both"/>
      </w:pPr>
      <w:bookmarkStart w:id="1167" w:name="z1437"/>
      <w:bookmarkEnd w:id="1166"/>
      <w:r>
        <w:rPr>
          <w:color w:val="000000"/>
          <w:sz w:val="28"/>
        </w:rPr>
        <w:t>      "Қазақстан Республикасы Сыртқы істер министрлігіне" деген бөлімде:</w:t>
      </w:r>
    </w:p>
    <w:p w:rsidR="00F84B59" w:rsidRDefault="00891E5A">
      <w:pPr>
        <w:spacing w:after="0"/>
        <w:jc w:val="both"/>
      </w:pPr>
      <w:bookmarkStart w:id="1168" w:name="z1438"/>
      <w:bookmarkEnd w:id="1167"/>
      <w:r>
        <w:rPr>
          <w:color w:val="000000"/>
          <w:sz w:val="28"/>
        </w:rPr>
        <w:t>      мынадай мазмұндағы реттік нөмірі 239-4-жолмен толықтырылсын:</w:t>
      </w:r>
    </w:p>
    <w:p w:rsidR="00F84B59" w:rsidRDefault="00891E5A">
      <w:pPr>
        <w:spacing w:after="0"/>
        <w:jc w:val="both"/>
      </w:pPr>
      <w:bookmarkStart w:id="1169" w:name="z1439"/>
      <w:bookmarkEnd w:id="1168"/>
      <w:r>
        <w:rPr>
          <w:color w:val="000000"/>
          <w:sz w:val="28"/>
        </w:rPr>
        <w:t>      "239-4. "KAZAKH INVEST" ұлттық компаниясы" акционерлік қоғамы".</w:t>
      </w:r>
    </w:p>
    <w:p w:rsidR="00F84B59" w:rsidRDefault="00891E5A">
      <w:pPr>
        <w:spacing w:after="0"/>
        <w:jc w:val="both"/>
      </w:pPr>
      <w:bookmarkStart w:id="1170" w:name="z1440"/>
      <w:bookmarkEnd w:id="1169"/>
      <w:r>
        <w:rPr>
          <w:color w:val="000000"/>
          <w:sz w:val="28"/>
        </w:rPr>
        <w:t xml:space="preserve">       2. "Қазақстан Республикасы Сыртқы істер министрлігінің мәселелері" туралы Қазақстан Республикасы Үкіметінің 2004 жылғы 28 қазандағы № 1118 қаулысында (Қазақстан Республикасының ПҮАЖ-ы, 2004 ж., № 41, 530-құжат):</w:t>
      </w:r>
    </w:p>
    <w:p w:rsidR="00F84B59" w:rsidRDefault="00891E5A">
      <w:pPr>
        <w:spacing w:after="0"/>
        <w:jc w:val="both"/>
      </w:pPr>
      <w:bookmarkStart w:id="1171" w:name="z1441"/>
      <w:bookmarkEnd w:id="1170"/>
      <w:r>
        <w:rPr>
          <w:color w:val="000000"/>
          <w:sz w:val="28"/>
        </w:rPr>
        <w:t xml:space="preserve">       көрсетілген қаулымен бекітілген Қазақстан Республикасы Сыртқы істер министрлігі туралы ережеде:</w:t>
      </w:r>
    </w:p>
    <w:bookmarkEnd w:id="1171"/>
    <w:p w:rsidR="00F84B59" w:rsidRDefault="00F84B59">
      <w:pPr>
        <w:spacing w:after="0"/>
      </w:pPr>
    </w:p>
    <w:p w:rsidR="00F84B59" w:rsidRDefault="00891E5A">
      <w:pPr>
        <w:spacing w:after="0"/>
        <w:jc w:val="both"/>
      </w:pPr>
      <w:r>
        <w:rPr>
          <w:color w:val="000000"/>
          <w:sz w:val="28"/>
        </w:rPr>
        <w:t xml:space="preserve">       1-тармақ мынадай редакцияда жазылсын:</w:t>
      </w:r>
    </w:p>
    <w:p w:rsidR="00F84B59" w:rsidRDefault="00891E5A">
      <w:pPr>
        <w:spacing w:after="0"/>
        <w:jc w:val="both"/>
      </w:pPr>
      <w:bookmarkStart w:id="1172" w:name="z1443"/>
      <w:r>
        <w:rPr>
          <w:color w:val="000000"/>
          <w:sz w:val="28"/>
        </w:rPr>
        <w:t>      "1. Қазақстан Республикасы Сыртқы істер министрлігі сыртқы саяси қызмет саласындағы басшылықты жүзеге асыратын және Қазақстан Республикасының дипломатиялық қызмет органдарының бірыңғай жүйесін басқаратын, сондай-ақ инвестицияларды тарту бойынша мемлекеттік саясатты іске асыру саласындағы Қазақстан Республикасының мемлекеттік органы болып табылады.";</w:t>
      </w:r>
    </w:p>
    <w:bookmarkEnd w:id="1172"/>
    <w:p w:rsidR="00F84B59" w:rsidRDefault="00F84B59">
      <w:pPr>
        <w:spacing w:after="0"/>
      </w:pPr>
    </w:p>
    <w:p w:rsidR="00F84B59" w:rsidRDefault="00891E5A">
      <w:pPr>
        <w:spacing w:after="0"/>
        <w:jc w:val="both"/>
      </w:pPr>
      <w:r>
        <w:rPr>
          <w:color w:val="000000"/>
          <w:sz w:val="28"/>
        </w:rPr>
        <w:t xml:space="preserve">       2-тармақ мынадай мазмұндағы 3) тармақшамен толықтырылсын:</w:t>
      </w:r>
    </w:p>
    <w:p w:rsidR="00F84B59" w:rsidRDefault="00891E5A">
      <w:pPr>
        <w:spacing w:after="0"/>
        <w:jc w:val="both"/>
      </w:pPr>
      <w:bookmarkStart w:id="1173" w:name="z1445"/>
      <w:r>
        <w:rPr>
          <w:color w:val="000000"/>
          <w:sz w:val="28"/>
        </w:rPr>
        <w:t>      "3) Инвестициялар комитеті.";</w:t>
      </w:r>
    </w:p>
    <w:bookmarkEnd w:id="1173"/>
    <w:p w:rsidR="00F84B59" w:rsidRDefault="00F84B59">
      <w:pPr>
        <w:spacing w:after="0"/>
      </w:pPr>
    </w:p>
    <w:p w:rsidR="00F84B59" w:rsidRDefault="00891E5A">
      <w:pPr>
        <w:spacing w:after="0"/>
        <w:jc w:val="both"/>
      </w:pPr>
      <w:r>
        <w:rPr>
          <w:color w:val="000000"/>
          <w:sz w:val="28"/>
        </w:rPr>
        <w:t xml:space="preserve">       14-тармақ мынадай редакцияда жазылсын:</w:t>
      </w:r>
    </w:p>
    <w:p w:rsidR="00F84B59" w:rsidRDefault="00891E5A">
      <w:pPr>
        <w:spacing w:after="0"/>
        <w:jc w:val="both"/>
      </w:pPr>
      <w:bookmarkStart w:id="1174" w:name="z1447"/>
      <w:r>
        <w:rPr>
          <w:color w:val="000000"/>
          <w:sz w:val="28"/>
        </w:rPr>
        <w:lastRenderedPageBreak/>
        <w:t>      "14. Қазақстан Республикасы Сыртқы істер министрлігінің миссиясы –Қазақстан Республикасының егемендiгiн, қауiпсiздiгiн, аумақтық тұтастығын және шекараларының мызғымастығын, оның басқа мемлекеттермен өзара қарым-қатынастардағы және халықаралық аренадағы саяси, сауда-экономикалық және өзге де мүдделерін дипломатиялық құралдармен және әдістермен қорғауды қамтамасыз ету, сондай-ақ инвестициялық жобаларды іске асыру және мониторингілеу бойынша шараларды қамтамасыз ету.";</w:t>
      </w:r>
    </w:p>
    <w:bookmarkEnd w:id="1174"/>
    <w:p w:rsidR="00F84B59" w:rsidRDefault="00F84B59">
      <w:pPr>
        <w:spacing w:after="0"/>
      </w:pPr>
    </w:p>
    <w:p w:rsidR="00F84B59" w:rsidRDefault="00891E5A">
      <w:pPr>
        <w:spacing w:after="0"/>
        <w:jc w:val="both"/>
      </w:pPr>
      <w:r>
        <w:rPr>
          <w:color w:val="000000"/>
          <w:sz w:val="28"/>
        </w:rPr>
        <w:t xml:space="preserve">       16-тармақта:</w:t>
      </w:r>
    </w:p>
    <w:p w:rsidR="00F84B59" w:rsidRDefault="00891E5A">
      <w:pPr>
        <w:spacing w:after="0"/>
        <w:jc w:val="both"/>
      </w:pPr>
      <w:bookmarkStart w:id="1175" w:name="z1449"/>
      <w:r>
        <w:rPr>
          <w:color w:val="000000"/>
          <w:sz w:val="28"/>
        </w:rPr>
        <w:t>      орталық аппараттың функциялары мынадай мазмұндағы 61-1), 61-2), 61-3), 61-4), 61-5), 61-6), 61-7), 61-8), 61-9), 61-10), 61-11), 61-12), 61-13), 61-14), 61-15), 61-16), 61-17) және 61-18) тармақшалармен толықтырылсын:</w:t>
      </w:r>
    </w:p>
    <w:p w:rsidR="00F84B59" w:rsidRDefault="00891E5A">
      <w:pPr>
        <w:spacing w:after="0"/>
        <w:jc w:val="both"/>
      </w:pPr>
      <w:bookmarkStart w:id="1176" w:name="z1450"/>
      <w:bookmarkEnd w:id="1175"/>
      <w:r>
        <w:rPr>
          <w:color w:val="000000"/>
          <w:sz w:val="28"/>
        </w:rPr>
        <w:t>      "61-1) инвестициялық преференцияларды ұсынуға арналған өтiнiмге қоса берілетін инвестициялық жобаның бизнес-жоспарын жасауға қойылатын талаптарды белгілеу;</w:t>
      </w:r>
    </w:p>
    <w:p w:rsidR="00F84B59" w:rsidRDefault="00891E5A">
      <w:pPr>
        <w:spacing w:after="0"/>
        <w:jc w:val="both"/>
      </w:pPr>
      <w:bookmarkStart w:id="1177" w:name="z1451"/>
      <w:bookmarkEnd w:id="1176"/>
      <w:r>
        <w:rPr>
          <w:color w:val="000000"/>
          <w:sz w:val="28"/>
        </w:rPr>
        <w:t>      61-2) инвестициялық келісімшарттың орындалуы туралы жартыжылдық есептердің нысанын белгілеу;</w:t>
      </w:r>
    </w:p>
    <w:p w:rsidR="00F84B59" w:rsidRDefault="00891E5A">
      <w:pPr>
        <w:spacing w:after="0"/>
        <w:jc w:val="both"/>
      </w:pPr>
      <w:bookmarkStart w:id="1178" w:name="z1452"/>
      <w:bookmarkEnd w:id="1177"/>
      <w:r>
        <w:rPr>
          <w:color w:val="000000"/>
          <w:sz w:val="28"/>
        </w:rPr>
        <w:t>      61-3) инвестициялық келiсiмшарттың жұмыс бағдарламасын орындаудың ағымдағы жай-күйі туралы актінің нысанын белгілеу;</w:t>
      </w:r>
    </w:p>
    <w:p w:rsidR="00F84B59" w:rsidRDefault="00891E5A">
      <w:pPr>
        <w:spacing w:after="0"/>
        <w:jc w:val="both"/>
      </w:pPr>
      <w:bookmarkStart w:id="1179" w:name="z1453"/>
      <w:bookmarkEnd w:id="1178"/>
      <w:r>
        <w:rPr>
          <w:color w:val="000000"/>
          <w:sz w:val="28"/>
        </w:rPr>
        <w:t>      61-4) инвесторларға мемлекеттік қызметтер көрсету және оларды мемлекеттік органдарда сүйемелдеу шеңберінде өзара іс-қимыл жасауға жауапты тұлғаларды айқындау туралы мемлекеттік қызметтер көрсетуге жауапты мемлекеттік органдармен бірлескен бұйрықты бекіту;</w:t>
      </w:r>
    </w:p>
    <w:p w:rsidR="00F84B59" w:rsidRDefault="00891E5A">
      <w:pPr>
        <w:spacing w:after="0"/>
        <w:jc w:val="both"/>
      </w:pPr>
      <w:bookmarkStart w:id="1180" w:name="z1454"/>
      <w:bookmarkEnd w:id="1179"/>
      <w:r>
        <w:rPr>
          <w:color w:val="000000"/>
          <w:sz w:val="28"/>
        </w:rPr>
        <w:t>      61-5) Қазақстан Республикасының бейрезиденті болып табылатын және Қазақстан Республикасының аумағында инвестициялық қызметті жүзеге асыратын тұлғалар үшін инвесторлық виза алуға өтінішхат беру тәртібін айқындау;</w:t>
      </w:r>
    </w:p>
    <w:p w:rsidR="00F84B59" w:rsidRDefault="00891E5A">
      <w:pPr>
        <w:spacing w:after="0"/>
        <w:jc w:val="both"/>
      </w:pPr>
      <w:bookmarkStart w:id="1181" w:name="z1455"/>
      <w:bookmarkEnd w:id="1180"/>
      <w:r>
        <w:rPr>
          <w:color w:val="000000"/>
          <w:sz w:val="28"/>
        </w:rPr>
        <w:t xml:space="preserve">       61-6) Қазақстан Республикасы заңды тұлғасының инвестициялық преференцияларды беруге арналған өтiнiмінің нысанын белгілеу; </w:t>
      </w:r>
    </w:p>
    <w:p w:rsidR="00F84B59" w:rsidRDefault="00891E5A">
      <w:pPr>
        <w:spacing w:after="0"/>
        <w:jc w:val="both"/>
      </w:pPr>
      <w:bookmarkStart w:id="1182" w:name="z1456"/>
      <w:bookmarkEnd w:id="1181"/>
      <w:r>
        <w:rPr>
          <w:color w:val="000000"/>
          <w:sz w:val="28"/>
        </w:rPr>
        <w:t>      61-7) инвестициялық преференцияларды беруге арналған өтiнiмдi қабылдау, тiркеу және қарау тәртiбiн айқындау;</w:t>
      </w:r>
    </w:p>
    <w:p w:rsidR="00F84B59" w:rsidRDefault="00891E5A">
      <w:pPr>
        <w:spacing w:after="0"/>
        <w:jc w:val="both"/>
      </w:pPr>
      <w:bookmarkStart w:id="1183" w:name="z1457"/>
      <w:bookmarkEnd w:id="1182"/>
      <w:r>
        <w:rPr>
          <w:color w:val="000000"/>
          <w:sz w:val="28"/>
        </w:rPr>
        <w:t>      61-8) инвестициялық жобаны iске асыратын Қазақстан Республикасының заңды тұлғасымен инвестициялық келiсiмшарт жасасу;</w:t>
      </w:r>
    </w:p>
    <w:p w:rsidR="00F84B59" w:rsidRDefault="00891E5A">
      <w:pPr>
        <w:spacing w:after="0"/>
        <w:jc w:val="both"/>
      </w:pPr>
      <w:bookmarkStart w:id="1184" w:name="z1458"/>
      <w:bookmarkEnd w:id="1183"/>
      <w:r>
        <w:rPr>
          <w:color w:val="000000"/>
          <w:sz w:val="28"/>
        </w:rPr>
        <w:t>      61-9) инвестициялық келісімшарттың қолданысын біржақты тәртіппен мерзімінен бұрын тоқтату туралы инвесторға хабарлама жіберу;</w:t>
      </w:r>
    </w:p>
    <w:p w:rsidR="00F84B59" w:rsidRDefault="00891E5A">
      <w:pPr>
        <w:spacing w:after="0"/>
        <w:jc w:val="both"/>
      </w:pPr>
      <w:bookmarkStart w:id="1185" w:name="z1459"/>
      <w:bookmarkEnd w:id="1184"/>
      <w:r>
        <w:rPr>
          <w:color w:val="000000"/>
          <w:sz w:val="28"/>
        </w:rPr>
        <w:t>      61-10) арнайы инвестициялық жобаны іске асыру шеңберінде инвестициялық преференцияларды беруге арналған өтінімді қабылдау және тіркеу тәртібін бекіту;</w:t>
      </w:r>
    </w:p>
    <w:p w:rsidR="00F84B59" w:rsidRDefault="00891E5A">
      <w:pPr>
        <w:spacing w:after="0"/>
        <w:jc w:val="both"/>
      </w:pPr>
      <w:bookmarkStart w:id="1186" w:name="z1460"/>
      <w:bookmarkEnd w:id="1185"/>
      <w:r>
        <w:rPr>
          <w:color w:val="000000"/>
          <w:sz w:val="28"/>
        </w:rPr>
        <w:lastRenderedPageBreak/>
        <w:t>      61-11) арнайы инвестициялық жобаны іске асыру шеңберінде инвестициялық преференцияларды беруге арналған өтінім нысанын бекіту;</w:t>
      </w:r>
    </w:p>
    <w:p w:rsidR="00F84B59" w:rsidRDefault="00891E5A">
      <w:pPr>
        <w:spacing w:after="0"/>
        <w:jc w:val="both"/>
      </w:pPr>
      <w:bookmarkStart w:id="1187" w:name="z1461"/>
      <w:bookmarkEnd w:id="1186"/>
      <w:r>
        <w:rPr>
          <w:color w:val="000000"/>
          <w:sz w:val="28"/>
        </w:rPr>
        <w:t>      61-12) арнайы инвестициялық келісімшартты жасасудың және бұзудың тәртібі мен шарттарын бекіту;</w:t>
      </w:r>
    </w:p>
    <w:p w:rsidR="00F84B59" w:rsidRDefault="00891E5A">
      <w:pPr>
        <w:spacing w:after="0"/>
        <w:jc w:val="both"/>
      </w:pPr>
      <w:bookmarkStart w:id="1188" w:name="z1462"/>
      <w:bookmarkEnd w:id="1187"/>
      <w:r>
        <w:rPr>
          <w:color w:val="000000"/>
          <w:sz w:val="28"/>
        </w:rPr>
        <w:t>      61-13) үлгілік арнайы инвестициялық келісімшартты бекіту;</w:t>
      </w:r>
    </w:p>
    <w:p w:rsidR="00F84B59" w:rsidRDefault="00891E5A">
      <w:pPr>
        <w:spacing w:after="0"/>
        <w:jc w:val="both"/>
      </w:pPr>
      <w:bookmarkStart w:id="1189" w:name="z1463"/>
      <w:bookmarkEnd w:id="1188"/>
      <w:r>
        <w:rPr>
          <w:color w:val="000000"/>
          <w:sz w:val="28"/>
        </w:rPr>
        <w:t>      61-14) арнайы инвестициялық келісімшартты дайындау;</w:t>
      </w:r>
    </w:p>
    <w:p w:rsidR="00F84B59" w:rsidRDefault="00891E5A">
      <w:pPr>
        <w:spacing w:after="0"/>
        <w:jc w:val="both"/>
      </w:pPr>
      <w:bookmarkStart w:id="1190" w:name="z1464"/>
      <w:bookmarkEnd w:id="1189"/>
      <w:r>
        <w:rPr>
          <w:color w:val="000000"/>
          <w:sz w:val="28"/>
        </w:rPr>
        <w:t>      61-15) инвесторлар үшін "бір терезе" құру және оның жұмыс істеуі үшін инвесторларға немесе олардың заңды өкілдеріне мемлекеттік қызметтер көрсетуге өтініштер қабылдауға және олардың нәтижелерін беруге, сондай-ақ Қазақстан Республикасының заңнамасына сәйкес ақпараттық жүйелерден мәліметтер алу арқылы электрондық нысанда мемлекеттік қызметтер көрсетуге арналған арнайы бөлінген орын ұйымдастыру;</w:t>
      </w:r>
    </w:p>
    <w:p w:rsidR="00F84B59" w:rsidRDefault="00891E5A">
      <w:pPr>
        <w:spacing w:after="0"/>
        <w:jc w:val="both"/>
      </w:pPr>
      <w:bookmarkStart w:id="1191" w:name="z1465"/>
      <w:bookmarkEnd w:id="1190"/>
      <w:r>
        <w:rPr>
          <w:color w:val="000000"/>
          <w:sz w:val="28"/>
        </w:rPr>
        <w:t>      61-16) орталық және жергілікті атқарушы органдарға инвесторлардың өтініштерін қарау туралы өтінішхат жасау және инвесторлардың құжаттарын мемлекеттік органдарға енгізу;</w:t>
      </w:r>
    </w:p>
    <w:p w:rsidR="00F84B59" w:rsidRDefault="00891E5A">
      <w:pPr>
        <w:spacing w:after="0"/>
        <w:jc w:val="both"/>
      </w:pPr>
      <w:bookmarkStart w:id="1192" w:name="z1466"/>
      <w:bookmarkEnd w:id="1191"/>
      <w:r>
        <w:rPr>
          <w:color w:val="000000"/>
          <w:sz w:val="28"/>
        </w:rPr>
        <w:t>      61-17) Қазақстан Республикасының бейрезиденті болып табылатын және Қазақстан Республикасының аумағында инвестициялық қызметті жүзеге асыратын тұлғалар үшін инвесторлық виза алуға өтінішхат беру;</w:t>
      </w:r>
    </w:p>
    <w:p w:rsidR="00F84B59" w:rsidRDefault="00891E5A">
      <w:pPr>
        <w:spacing w:after="0"/>
        <w:jc w:val="both"/>
      </w:pPr>
      <w:bookmarkStart w:id="1193" w:name="z1467"/>
      <w:bookmarkEnd w:id="1192"/>
      <w:r>
        <w:rPr>
          <w:color w:val="000000"/>
          <w:sz w:val="28"/>
        </w:rPr>
        <w:t>      61-18) экспортты ілгерілету саласындағы қызметті үйлестіру.";</w:t>
      </w:r>
    </w:p>
    <w:p w:rsidR="00F84B59" w:rsidRDefault="00891E5A">
      <w:pPr>
        <w:spacing w:after="0"/>
        <w:jc w:val="both"/>
      </w:pPr>
      <w:bookmarkStart w:id="1194" w:name="z1468"/>
      <w:bookmarkEnd w:id="1193"/>
      <w:r>
        <w:rPr>
          <w:color w:val="000000"/>
          <w:sz w:val="28"/>
        </w:rPr>
        <w:t>      ведомстволардың функциялары мынадай мазмұндағы 34), 35), 36), 37), 38), 39), 40), 41), 42), 43), 44), 45), 46), 47), 48), 49) және 50) тармақшалармен толықтырылсын:</w:t>
      </w:r>
    </w:p>
    <w:p w:rsidR="00F84B59" w:rsidRDefault="00891E5A">
      <w:pPr>
        <w:spacing w:after="0"/>
        <w:jc w:val="both"/>
      </w:pPr>
      <w:bookmarkStart w:id="1195" w:name="z1469"/>
      <w:bookmarkEnd w:id="1194"/>
      <w:r>
        <w:rPr>
          <w:color w:val="000000"/>
          <w:sz w:val="28"/>
        </w:rPr>
        <w:t>      "34) инвестицияларды мемлекеттiк қолдауды жүзеге асыру;</w:t>
      </w:r>
    </w:p>
    <w:p w:rsidR="00F84B59" w:rsidRDefault="00891E5A">
      <w:pPr>
        <w:spacing w:after="0"/>
        <w:jc w:val="both"/>
      </w:pPr>
      <w:bookmarkStart w:id="1196" w:name="z1470"/>
      <w:bookmarkEnd w:id="1195"/>
      <w:r>
        <w:rPr>
          <w:color w:val="000000"/>
          <w:sz w:val="28"/>
        </w:rPr>
        <w:t>      35) инвесторларды немесе олардың өкілдерін қолданыстағы мемлекеттік көрсетілетін қызметтер мәселелері бойынша қабылдауды жүзеге асыру және оларға консультация беру;</w:t>
      </w:r>
    </w:p>
    <w:p w:rsidR="00F84B59" w:rsidRDefault="00891E5A">
      <w:pPr>
        <w:spacing w:after="0"/>
        <w:jc w:val="both"/>
      </w:pPr>
      <w:bookmarkStart w:id="1197" w:name="z1471"/>
      <w:bookmarkEnd w:id="1196"/>
      <w:r>
        <w:rPr>
          <w:color w:val="000000"/>
          <w:sz w:val="28"/>
        </w:rPr>
        <w:t>      36) инвесторларға немесе олардың өкілдеріне мемлекеттік көрсетілетін қызметтер алу үшін қажетті құжаттарды дайындауға және ресімдеуге көмек көрсету;</w:t>
      </w:r>
    </w:p>
    <w:p w:rsidR="00F84B59" w:rsidRDefault="00891E5A">
      <w:pPr>
        <w:spacing w:after="0"/>
        <w:jc w:val="both"/>
      </w:pPr>
      <w:bookmarkStart w:id="1198" w:name="z1472"/>
      <w:bookmarkEnd w:id="1197"/>
      <w:r>
        <w:rPr>
          <w:color w:val="000000"/>
          <w:sz w:val="28"/>
        </w:rPr>
        <w:t>      37) инвесторларға немесе олардың өкілдеріне электрондық цифрлық қолтаңбаны, электрондық өтініштерді және басқа да құжаттарды ресімдеуге көмек көрсету;</w:t>
      </w:r>
    </w:p>
    <w:p w:rsidR="00F84B59" w:rsidRDefault="00891E5A">
      <w:pPr>
        <w:spacing w:after="0"/>
        <w:jc w:val="both"/>
      </w:pPr>
      <w:bookmarkStart w:id="1199" w:name="z1473"/>
      <w:bookmarkEnd w:id="1198"/>
      <w:r>
        <w:rPr>
          <w:color w:val="000000"/>
          <w:sz w:val="28"/>
        </w:rPr>
        <w:t>      38) Қазақстан Республикасы Кәсіпкерлік кодексінің 282-бабында айқындалған тәртіппен мемлекеттік көрсетілетін қызметтерді алу кезінде инвесторды немесе олардың өкілдерін орталық және жергілікті атқарушы органдарда сүйемелдеу;</w:t>
      </w:r>
    </w:p>
    <w:p w:rsidR="00F84B59" w:rsidRDefault="00891E5A">
      <w:pPr>
        <w:spacing w:after="0"/>
        <w:jc w:val="both"/>
      </w:pPr>
      <w:bookmarkStart w:id="1200" w:name="z1474"/>
      <w:bookmarkEnd w:id="1199"/>
      <w:r>
        <w:rPr>
          <w:color w:val="000000"/>
          <w:sz w:val="28"/>
        </w:rPr>
        <w:t xml:space="preserve">       39) инвестициялық келiсiмшартты тіркеуді жүзеге асыру; </w:t>
      </w:r>
    </w:p>
    <w:p w:rsidR="00F84B59" w:rsidRDefault="00891E5A">
      <w:pPr>
        <w:spacing w:after="0"/>
        <w:jc w:val="both"/>
      </w:pPr>
      <w:bookmarkStart w:id="1201" w:name="z1475"/>
      <w:bookmarkEnd w:id="1200"/>
      <w:r>
        <w:rPr>
          <w:color w:val="000000"/>
          <w:sz w:val="28"/>
        </w:rPr>
        <w:lastRenderedPageBreak/>
        <w:t>      40) инвестициялық келісімшарттың қолданылу мерзіміне, бірақ инвестициялық келісімшарт тіркелген кезден бастап бес жылдан аспайтын мерзімге берілетін технологиялық жабдықтың және оның жинақтауыштарының импорты кезінде кедендік баждар салудан босату туралы хабарламаны кеден органына жіберу;</w:t>
      </w:r>
    </w:p>
    <w:p w:rsidR="00F84B59" w:rsidRDefault="00891E5A">
      <w:pPr>
        <w:spacing w:after="0"/>
        <w:jc w:val="both"/>
      </w:pPr>
      <w:bookmarkStart w:id="1202" w:name="z1476"/>
      <w:bookmarkEnd w:id="1201"/>
      <w:r>
        <w:rPr>
          <w:color w:val="000000"/>
          <w:sz w:val="28"/>
        </w:rPr>
        <w:t>      41) инвесторлар үшін "бір терезе" құру және оның жұмыс істеуін қамтамасыз ету арқылы инвестормен өзара іс-қимыл жасау;</w:t>
      </w:r>
    </w:p>
    <w:p w:rsidR="00F84B59" w:rsidRDefault="00891E5A">
      <w:pPr>
        <w:spacing w:after="0"/>
        <w:jc w:val="both"/>
      </w:pPr>
      <w:bookmarkStart w:id="1203" w:name="z1477"/>
      <w:bookmarkEnd w:id="1202"/>
      <w:r>
        <w:rPr>
          <w:color w:val="000000"/>
          <w:sz w:val="28"/>
        </w:rPr>
        <w:t>      42) инвестициялық омбудсменнің қызметін қамтамасыз ету;</w:t>
      </w:r>
    </w:p>
    <w:p w:rsidR="00F84B59" w:rsidRDefault="00891E5A">
      <w:pPr>
        <w:spacing w:after="0"/>
        <w:jc w:val="both"/>
      </w:pPr>
      <w:bookmarkStart w:id="1204" w:name="z1478"/>
      <w:bookmarkEnd w:id="1203"/>
      <w:r>
        <w:rPr>
          <w:color w:val="000000"/>
          <w:sz w:val="28"/>
        </w:rPr>
        <w:t>      43) уәкiлеттi орган мен инвестор арасында жасалған инвестициялық келiсiмшартқа сәйкес мүдделi заңды тұлғалар тарапынан кепiлдендiрiлген тапсырысты қамтамасыз етуде инвесторларға жәрдемдесу;</w:t>
      </w:r>
    </w:p>
    <w:p w:rsidR="00F84B59" w:rsidRDefault="00891E5A">
      <w:pPr>
        <w:spacing w:after="0"/>
        <w:jc w:val="both"/>
      </w:pPr>
      <w:bookmarkStart w:id="1205" w:name="z1479"/>
      <w:bookmarkEnd w:id="1204"/>
      <w:r>
        <w:rPr>
          <w:color w:val="000000"/>
          <w:sz w:val="28"/>
        </w:rPr>
        <w:t>      44) Қазақстан Республикасы Кәсіпкерлік кодексінде белгіленген тәртіппен мемлекеттiк мүлiктi басқару жөнiндегi уәкiлеттi органмен және (немесе) жер ресурстарын басқару жөнiндегi орталық уәкiлеттi органмен, сондай-ақ жергiлiктi атқарушы органдармен келiсу бойынша мемлекеттік заттай гранттарды инвестициялық келiсiмшартқа сәйкес инвестициялық мiндеттемелер орындалған жағдайда уақытша өтеусiз пайдалануға не уақытша өтеусiз жер пайдалану құқығымен ұсына отырып, кейіннен меншіке не жер пайдалануға өтеусіз беру;</w:t>
      </w:r>
    </w:p>
    <w:p w:rsidR="00F84B59" w:rsidRDefault="00891E5A">
      <w:pPr>
        <w:spacing w:after="0"/>
        <w:jc w:val="both"/>
      </w:pPr>
      <w:bookmarkStart w:id="1206" w:name="z1480"/>
      <w:bookmarkEnd w:id="1205"/>
      <w:r>
        <w:rPr>
          <w:color w:val="000000"/>
          <w:sz w:val="28"/>
        </w:rPr>
        <w:t>      45) Қазақстан Республикасы Кәсіпкерлік кодексінің 293-бабында белгiленген талаптарға сәйкес инвестициялық преференциялар беру туралы шешiм қабылдау және өтiнiм берушiге жазбаша нысанда жауап жiберу;</w:t>
      </w:r>
    </w:p>
    <w:p w:rsidR="00F84B59" w:rsidRDefault="00891E5A">
      <w:pPr>
        <w:spacing w:after="0"/>
        <w:jc w:val="both"/>
      </w:pPr>
      <w:bookmarkStart w:id="1207" w:name="z1481"/>
      <w:bookmarkEnd w:id="1206"/>
      <w:r>
        <w:rPr>
          <w:color w:val="000000"/>
          <w:sz w:val="28"/>
        </w:rPr>
        <w:t>      46) инвестициялық преференцияларды беруге арналған өтiнiмдердi қабылдау, тiркеу және қарау тәртібін айқындау;</w:t>
      </w:r>
    </w:p>
    <w:p w:rsidR="00F84B59" w:rsidRDefault="00891E5A">
      <w:pPr>
        <w:spacing w:after="0"/>
        <w:jc w:val="both"/>
      </w:pPr>
      <w:bookmarkStart w:id="1208" w:name="z1482"/>
      <w:bookmarkEnd w:id="1207"/>
      <w:r>
        <w:rPr>
          <w:color w:val="000000"/>
          <w:sz w:val="28"/>
        </w:rPr>
        <w:t>      47) инвестициялық келiсiмшарттар талаптарының сақталуын бақылауды жүзеге асыру;</w:t>
      </w:r>
    </w:p>
    <w:p w:rsidR="00F84B59" w:rsidRDefault="00891E5A">
      <w:pPr>
        <w:spacing w:after="0"/>
        <w:jc w:val="both"/>
      </w:pPr>
      <w:bookmarkStart w:id="1209" w:name="z1483"/>
      <w:bookmarkEnd w:id="1208"/>
      <w:r>
        <w:rPr>
          <w:color w:val="000000"/>
          <w:sz w:val="28"/>
        </w:rPr>
        <w:t>      48) инвестициялық келiсiмшарттың жұмыс бағдарламасы орындалмаған немесе тиісінше орындалмаған жағдайда, инвестициялық келiсiмшарт жасасқан Қазақстан Республикасының заңды тұлғасына бұзушылықтарды көрсете отырып, жазбаша нысанда хабарлама жiберу және бұзушылықтарды жою үшiн үш ай мерзiм белгiлеу;</w:t>
      </w:r>
    </w:p>
    <w:p w:rsidR="00F84B59" w:rsidRDefault="00891E5A">
      <w:pPr>
        <w:spacing w:after="0"/>
        <w:jc w:val="both"/>
      </w:pPr>
      <w:bookmarkStart w:id="1210" w:name="z1484"/>
      <w:bookmarkEnd w:id="1209"/>
      <w:r>
        <w:rPr>
          <w:color w:val="000000"/>
          <w:sz w:val="28"/>
        </w:rPr>
        <w:t>      49) инвестициялық келiсiмшарттар жасасу, тiркеу және оларды мерзімінен бұрын тоқтату туралы шешім қабылдау;</w:t>
      </w:r>
    </w:p>
    <w:p w:rsidR="00F84B59" w:rsidRDefault="00891E5A">
      <w:pPr>
        <w:spacing w:after="0"/>
        <w:jc w:val="both"/>
      </w:pPr>
      <w:bookmarkStart w:id="1211" w:name="z1485"/>
      <w:bookmarkEnd w:id="1210"/>
      <w:r>
        <w:rPr>
          <w:color w:val="000000"/>
          <w:sz w:val="28"/>
        </w:rPr>
        <w:t>      50) арнайы инвестициялық келісімшартты жасасу және бұзу қағидалары мен шарттарын әзірлеу.".</w:t>
      </w:r>
    </w:p>
    <w:p w:rsidR="00F84B59" w:rsidRDefault="00891E5A">
      <w:pPr>
        <w:spacing w:after="0"/>
        <w:jc w:val="both"/>
      </w:pPr>
      <w:bookmarkStart w:id="1212" w:name="z1486"/>
      <w:bookmarkEnd w:id="1211"/>
      <w:r>
        <w:rPr>
          <w:color w:val="000000"/>
          <w:sz w:val="28"/>
        </w:rPr>
        <w:t xml:space="preserve">       3. "Министрліктер мен өзге де орталық атқарушы органдардың олардың аумақтық органдарындағы және оларға ведомстволық бағыныстағы мемлекеттік мекемелердегі адам санын ескере отырып, штат санының лимиттерін бекіту </w:t>
      </w:r>
      <w:r>
        <w:rPr>
          <w:color w:val="000000"/>
          <w:sz w:val="28"/>
        </w:rPr>
        <w:lastRenderedPageBreak/>
        <w:t>туралы" Қазақстан Республикасы Үкіметінің 2008 жылғы 15 сәуірдегі № 339 қаулысында:</w:t>
      </w:r>
    </w:p>
    <w:p w:rsidR="00F84B59" w:rsidRDefault="00891E5A">
      <w:pPr>
        <w:spacing w:after="0"/>
        <w:jc w:val="both"/>
      </w:pPr>
      <w:bookmarkStart w:id="1213" w:name="z1487"/>
      <w:bookmarkEnd w:id="1212"/>
      <w:r>
        <w:rPr>
          <w:color w:val="000000"/>
          <w:sz w:val="28"/>
        </w:rPr>
        <w:t xml:space="preserve">       көрсетілген қаулымен бекітілген министрліктер мен өзге де орталық атқарушы органдардың олардың аумақтық органдарындағы және оларға ведомстволық бағыныстағы мемлекеттік мекемелердегі адам санын ескере отырып, штат санының лимиттерінде:</w:t>
      </w:r>
    </w:p>
    <w:p w:rsidR="00F84B59" w:rsidRDefault="00891E5A">
      <w:pPr>
        <w:spacing w:after="0"/>
        <w:jc w:val="both"/>
      </w:pPr>
      <w:bookmarkStart w:id="1214" w:name="z1488"/>
      <w:bookmarkEnd w:id="1213"/>
      <w:r>
        <w:rPr>
          <w:color w:val="000000"/>
          <w:sz w:val="28"/>
        </w:rPr>
        <w:t>      2-бөлімде:</w:t>
      </w:r>
    </w:p>
    <w:p w:rsidR="00F84B59" w:rsidRDefault="00891E5A">
      <w:pPr>
        <w:spacing w:after="0"/>
        <w:jc w:val="both"/>
      </w:pPr>
      <w:bookmarkStart w:id="1215" w:name="z1489"/>
      <w:bookmarkEnd w:id="1214"/>
      <w:r>
        <w:rPr>
          <w:color w:val="000000"/>
          <w:sz w:val="28"/>
        </w:rPr>
        <w:t>      мына:</w:t>
      </w:r>
    </w:p>
    <w:p w:rsidR="00F84B59" w:rsidRDefault="00891E5A">
      <w:pPr>
        <w:spacing w:after="0"/>
        <w:jc w:val="both"/>
      </w:pPr>
      <w:bookmarkStart w:id="1216" w:name="z1490"/>
      <w:bookmarkEnd w:id="1215"/>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08"/>
        <w:gridCol w:w="4936"/>
        <w:gridCol w:w="230"/>
        <w:gridCol w:w="3228"/>
        <w:gridCol w:w="60"/>
      </w:tblGrid>
      <w:tr w:rsidR="00F84B59">
        <w:trPr>
          <w:gridAfter w:val="1"/>
          <w:wAfter w:w="80" w:type="dxa"/>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16"/>
          <w:p w:rsidR="00F84B59" w:rsidRDefault="00891E5A">
            <w:pPr>
              <w:spacing w:after="20"/>
              <w:ind w:left="20"/>
              <w:jc w:val="both"/>
            </w:pPr>
            <w:r>
              <w:rPr>
                <w:color w:val="000000"/>
                <w:sz w:val="20"/>
              </w:rPr>
              <w:t>2</w:t>
            </w:r>
          </w:p>
        </w:tc>
        <w:tc>
          <w:tcPr>
            <w:tcW w:w="64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Қазақстан Республикасы Сыртқы істер министрлігі, оның ведомстволарын қоса алғанда, оның ішінде:</w:t>
            </w:r>
          </w:p>
        </w:tc>
        <w:tc>
          <w:tcPr>
            <w:tcW w:w="4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1298</w:t>
            </w:r>
          </w:p>
        </w:tc>
      </w:tr>
      <w:tr w:rsidR="00F84B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84B59" w:rsidRDefault="00891E5A">
            <w:pPr>
              <w:spacing w:after="0"/>
              <w:jc w:val="center"/>
            </w:pPr>
            <w:r>
              <w:rPr>
                <w:color w:val="000000"/>
                <w:sz w:val="20"/>
              </w:rPr>
              <w:t>"</w:t>
            </w:r>
          </w:p>
        </w:tc>
      </w:tr>
    </w:tbl>
    <w:p w:rsidR="00F84B59" w:rsidRDefault="00891E5A">
      <w:pPr>
        <w:spacing w:after="0"/>
        <w:jc w:val="both"/>
      </w:pPr>
      <w:bookmarkStart w:id="1217" w:name="z1492"/>
      <w:r>
        <w:rPr>
          <w:color w:val="000000"/>
          <w:sz w:val="28"/>
        </w:rPr>
        <w:t>      деген жол мынадай редакцияда жазылсын:</w:t>
      </w:r>
    </w:p>
    <w:p w:rsidR="00F84B59" w:rsidRDefault="00891E5A">
      <w:pPr>
        <w:spacing w:after="0"/>
        <w:jc w:val="both"/>
      </w:pPr>
      <w:bookmarkStart w:id="1218" w:name="z1493"/>
      <w:bookmarkEnd w:id="1217"/>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1208"/>
        <w:gridCol w:w="4936"/>
        <w:gridCol w:w="230"/>
        <w:gridCol w:w="3228"/>
        <w:gridCol w:w="60"/>
      </w:tblGrid>
      <w:tr w:rsidR="00F84B59">
        <w:trPr>
          <w:gridAfter w:val="1"/>
          <w:wAfter w:w="80" w:type="dxa"/>
          <w:trHeight w:val="30"/>
          <w:tblCellSpacing w:w="0" w:type="auto"/>
        </w:trPr>
        <w:tc>
          <w:tcPr>
            <w:tcW w:w="1586"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18"/>
          <w:p w:rsidR="00F84B59" w:rsidRDefault="00891E5A">
            <w:pPr>
              <w:spacing w:after="20"/>
              <w:ind w:left="20"/>
              <w:jc w:val="both"/>
            </w:pPr>
            <w:r>
              <w:rPr>
                <w:color w:val="000000"/>
                <w:sz w:val="20"/>
              </w:rPr>
              <w:t>2</w:t>
            </w:r>
          </w:p>
        </w:tc>
        <w:tc>
          <w:tcPr>
            <w:tcW w:w="6492"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Қазақстан Республикасы Сыртқы істер министрлігі, оның ведомстволарын қоса алғанда, оның ішінде:</w:t>
            </w:r>
          </w:p>
        </w:tc>
        <w:tc>
          <w:tcPr>
            <w:tcW w:w="422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1339</w:t>
            </w:r>
          </w:p>
        </w:tc>
      </w:tr>
      <w:tr w:rsidR="00F84B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84B59" w:rsidRDefault="00891E5A">
            <w:pPr>
              <w:spacing w:after="0"/>
              <w:jc w:val="center"/>
            </w:pPr>
            <w:r>
              <w:rPr>
                <w:color w:val="000000"/>
                <w:sz w:val="20"/>
              </w:rPr>
              <w:t>";</w:t>
            </w:r>
          </w:p>
        </w:tc>
      </w:tr>
    </w:tbl>
    <w:p w:rsidR="00F84B59" w:rsidRDefault="00891E5A">
      <w:pPr>
        <w:spacing w:after="0"/>
        <w:jc w:val="both"/>
      </w:pPr>
      <w:bookmarkStart w:id="1219" w:name="z1495"/>
      <w:r>
        <w:rPr>
          <w:color w:val="000000"/>
          <w:sz w:val="28"/>
        </w:rPr>
        <w:t>      4-бөлімде:</w:t>
      </w:r>
    </w:p>
    <w:p w:rsidR="00F84B59" w:rsidRDefault="00891E5A">
      <w:pPr>
        <w:spacing w:after="0"/>
        <w:jc w:val="both"/>
      </w:pPr>
      <w:bookmarkStart w:id="1220" w:name="z1496"/>
      <w:bookmarkEnd w:id="1219"/>
      <w:r>
        <w:rPr>
          <w:color w:val="000000"/>
          <w:sz w:val="28"/>
        </w:rPr>
        <w:t>      мына:</w:t>
      </w:r>
    </w:p>
    <w:p w:rsidR="00F84B59" w:rsidRDefault="00891E5A">
      <w:pPr>
        <w:spacing w:after="0"/>
        <w:jc w:val="both"/>
      </w:pPr>
      <w:bookmarkStart w:id="1221" w:name="z1497"/>
      <w:bookmarkEnd w:id="1220"/>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69"/>
        <w:gridCol w:w="5163"/>
        <w:gridCol w:w="878"/>
        <w:gridCol w:w="2592"/>
        <w:gridCol w:w="60"/>
      </w:tblGrid>
      <w:tr w:rsidR="00F84B59">
        <w:trPr>
          <w:gridAfter w:val="1"/>
          <w:wAfter w:w="80" w:type="dxa"/>
          <w:trHeight w:val="30"/>
          <w:tblCellSpacing w:w="0" w:type="auto"/>
        </w:trPr>
        <w:tc>
          <w:tcPr>
            <w:tcW w:w="1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21"/>
          <w:p w:rsidR="00F84B59" w:rsidRDefault="00891E5A">
            <w:pPr>
              <w:spacing w:after="20"/>
              <w:ind w:left="20"/>
              <w:jc w:val="both"/>
            </w:pPr>
            <w:r>
              <w:rPr>
                <w:color w:val="000000"/>
                <w:sz w:val="20"/>
              </w:rPr>
              <w:t>4</w:t>
            </w:r>
          </w:p>
        </w:tc>
        <w:tc>
          <w:tcPr>
            <w:tcW w:w="76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Қазақстан Республикасының Ұлттық экономика министрлігі, оның аумақтық органдарын және оған ведомстволық бағыныстағы мемлекеттік мекемелерді ескере отырып, оның ішінде:</w:t>
            </w:r>
          </w:p>
        </w:tc>
        <w:tc>
          <w:tcPr>
            <w:tcW w:w="3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4139</w:t>
            </w:r>
          </w:p>
        </w:tc>
      </w:tr>
      <w:tr w:rsidR="00F84B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84B59" w:rsidRDefault="00891E5A">
            <w:pPr>
              <w:spacing w:after="0"/>
              <w:jc w:val="center"/>
            </w:pPr>
            <w:r>
              <w:rPr>
                <w:color w:val="000000"/>
                <w:sz w:val="20"/>
              </w:rPr>
              <w:t>"</w:t>
            </w:r>
          </w:p>
        </w:tc>
      </w:tr>
    </w:tbl>
    <w:p w:rsidR="00F84B59" w:rsidRDefault="00891E5A">
      <w:pPr>
        <w:spacing w:after="0"/>
        <w:jc w:val="both"/>
      </w:pPr>
      <w:bookmarkStart w:id="1222" w:name="z1499"/>
      <w:r>
        <w:rPr>
          <w:color w:val="000000"/>
          <w:sz w:val="28"/>
        </w:rPr>
        <w:t>      деген жол мынадай редакцияда жазылсын:</w:t>
      </w:r>
    </w:p>
    <w:p w:rsidR="00F84B59" w:rsidRDefault="00891E5A">
      <w:pPr>
        <w:spacing w:after="0"/>
        <w:jc w:val="both"/>
      </w:pPr>
      <w:bookmarkStart w:id="1223" w:name="z1500"/>
      <w:bookmarkEnd w:id="1222"/>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69"/>
        <w:gridCol w:w="5163"/>
        <w:gridCol w:w="878"/>
        <w:gridCol w:w="2592"/>
        <w:gridCol w:w="60"/>
      </w:tblGrid>
      <w:tr w:rsidR="00F84B59">
        <w:trPr>
          <w:gridAfter w:val="1"/>
          <w:wAfter w:w="80" w:type="dxa"/>
          <w:trHeight w:val="30"/>
          <w:tblCellSpacing w:w="0" w:type="auto"/>
        </w:trPr>
        <w:tc>
          <w:tcPr>
            <w:tcW w:w="12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23"/>
          <w:p w:rsidR="00F84B59" w:rsidRDefault="00891E5A">
            <w:pPr>
              <w:spacing w:after="20"/>
              <w:ind w:left="20"/>
              <w:jc w:val="both"/>
            </w:pPr>
            <w:r>
              <w:rPr>
                <w:color w:val="000000"/>
                <w:sz w:val="20"/>
              </w:rPr>
              <w:t>4</w:t>
            </w:r>
          </w:p>
        </w:tc>
        <w:tc>
          <w:tcPr>
            <w:tcW w:w="7658"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Қазақстан Республикасының Ұлттық экономика министрлігі, оның аумақтық органдарын және оған ведомстволық бағыныстағы мемлекеттік мекемелерді ескере отырып, оның ішінде:</w:t>
            </w:r>
          </w:p>
        </w:tc>
        <w:tc>
          <w:tcPr>
            <w:tcW w:w="337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4143</w:t>
            </w:r>
          </w:p>
        </w:tc>
      </w:tr>
      <w:tr w:rsidR="00F84B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84B59" w:rsidRDefault="00891E5A">
            <w:pPr>
              <w:spacing w:after="0"/>
              <w:jc w:val="center"/>
            </w:pPr>
            <w:r>
              <w:rPr>
                <w:color w:val="000000"/>
                <w:sz w:val="20"/>
              </w:rPr>
              <w:t>";</w:t>
            </w:r>
          </w:p>
        </w:tc>
      </w:tr>
    </w:tbl>
    <w:p w:rsidR="00F84B59" w:rsidRDefault="00891E5A">
      <w:pPr>
        <w:spacing w:after="0"/>
        <w:jc w:val="both"/>
      </w:pPr>
      <w:bookmarkStart w:id="1224" w:name="z1502"/>
      <w:r>
        <w:rPr>
          <w:color w:val="000000"/>
          <w:sz w:val="28"/>
        </w:rPr>
        <w:t>      5-бөлімде:</w:t>
      </w:r>
    </w:p>
    <w:p w:rsidR="00F84B59" w:rsidRDefault="00891E5A">
      <w:pPr>
        <w:spacing w:after="0"/>
        <w:jc w:val="both"/>
      </w:pPr>
      <w:bookmarkStart w:id="1225" w:name="z1503"/>
      <w:bookmarkEnd w:id="1224"/>
      <w:r>
        <w:rPr>
          <w:color w:val="000000"/>
          <w:sz w:val="28"/>
        </w:rPr>
        <w:t>      мына:</w:t>
      </w:r>
    </w:p>
    <w:p w:rsidR="00F84B59" w:rsidRDefault="00891E5A">
      <w:pPr>
        <w:spacing w:after="0"/>
        <w:jc w:val="both"/>
      </w:pPr>
      <w:bookmarkStart w:id="1226" w:name="z1504"/>
      <w:bookmarkEnd w:id="1225"/>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51"/>
        <w:gridCol w:w="5160"/>
        <w:gridCol w:w="950"/>
        <w:gridCol w:w="2541"/>
        <w:gridCol w:w="60"/>
      </w:tblGrid>
      <w:tr w:rsidR="00F84B59">
        <w:trPr>
          <w:gridAfter w:val="1"/>
          <w:wAfter w:w="80" w:type="dxa"/>
          <w:trHeight w:val="30"/>
          <w:tblCellSpacing w:w="0" w:type="auto"/>
        </w:trPr>
        <w:tc>
          <w:tcPr>
            <w:tcW w:w="123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26"/>
          <w:p w:rsidR="00F84B59" w:rsidRDefault="00891E5A">
            <w:pPr>
              <w:spacing w:after="20"/>
              <w:ind w:left="20"/>
              <w:jc w:val="both"/>
            </w:pPr>
            <w:r>
              <w:rPr>
                <w:color w:val="000000"/>
                <w:sz w:val="20"/>
              </w:rPr>
              <w:t>5</w:t>
            </w:r>
          </w:p>
        </w:tc>
        <w:tc>
          <w:tcPr>
            <w:tcW w:w="7787"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Қазақстан Республикасы Инвестициялар және даму министрлігі, оның аумақтық органдарын және оған ведомстволық бағыныстағы мемлекеттік мекемелерді ескере отырып, оның ішінде:</w:t>
            </w:r>
          </w:p>
        </w:tc>
        <w:tc>
          <w:tcPr>
            <w:tcW w:w="3280"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2373</w:t>
            </w:r>
          </w:p>
        </w:tc>
      </w:tr>
      <w:tr w:rsidR="00F84B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gridSpan w:val="3"/>
            <w:tcMar>
              <w:top w:w="15" w:type="dxa"/>
              <w:left w:w="15" w:type="dxa"/>
              <w:bottom w:w="15" w:type="dxa"/>
              <w:right w:w="15" w:type="dxa"/>
            </w:tcMar>
            <w:vAlign w:val="center"/>
          </w:tcPr>
          <w:p w:rsidR="00F84B59" w:rsidRDefault="00891E5A">
            <w:pPr>
              <w:spacing w:after="0"/>
              <w:jc w:val="center"/>
            </w:pPr>
            <w:r>
              <w:rPr>
                <w:color w:val="000000"/>
                <w:sz w:val="20"/>
              </w:rPr>
              <w:t>"</w:t>
            </w:r>
          </w:p>
        </w:tc>
      </w:tr>
    </w:tbl>
    <w:p w:rsidR="00F84B59" w:rsidRDefault="00891E5A">
      <w:pPr>
        <w:spacing w:after="0"/>
        <w:jc w:val="both"/>
      </w:pPr>
      <w:bookmarkStart w:id="1227" w:name="z1506"/>
      <w:r>
        <w:rPr>
          <w:color w:val="000000"/>
          <w:sz w:val="28"/>
        </w:rPr>
        <w:t>      деген жол мынадай редакцияда жазылсын:</w:t>
      </w:r>
    </w:p>
    <w:p w:rsidR="00F84B59" w:rsidRDefault="00891E5A">
      <w:pPr>
        <w:spacing w:after="0"/>
        <w:jc w:val="both"/>
      </w:pPr>
      <w:bookmarkStart w:id="1228" w:name="z1507"/>
      <w:bookmarkEnd w:id="1227"/>
      <w:r>
        <w:rPr>
          <w:color w:val="000000"/>
          <w:sz w:val="28"/>
        </w:rPr>
        <w:t>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915"/>
        <w:gridCol w:w="5219"/>
        <w:gridCol w:w="1017"/>
        <w:gridCol w:w="2451"/>
        <w:gridCol w:w="60"/>
      </w:tblGrid>
      <w:tr w:rsidR="00F84B59">
        <w:trPr>
          <w:gridAfter w:val="1"/>
          <w:wAfter w:w="80" w:type="dxa"/>
          <w:trHeight w:val="30"/>
          <w:tblCellSpacing w:w="0" w:type="auto"/>
        </w:trPr>
        <w:tc>
          <w:tcPr>
            <w:tcW w:w="119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228"/>
          <w:p w:rsidR="00F84B59" w:rsidRDefault="00891E5A">
            <w:pPr>
              <w:spacing w:after="20"/>
              <w:ind w:left="20"/>
              <w:jc w:val="both"/>
            </w:pPr>
            <w:r>
              <w:rPr>
                <w:color w:val="000000"/>
                <w:sz w:val="20"/>
              </w:rPr>
              <w:t>5</w:t>
            </w:r>
          </w:p>
        </w:tc>
        <w:tc>
          <w:tcPr>
            <w:tcW w:w="7910" w:type="dxa"/>
            <w:gridSpan w:val="2"/>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Қазақстан Республикасы Индустрия және инфрақұрылымдық даму министрлігі, оның аумақтық органдарын және оған ведомстволық бағыныстағы мемлекеттік мекемелерді ескере отырып, оның ішінде:</w:t>
            </w:r>
          </w:p>
        </w:tc>
        <w:tc>
          <w:tcPr>
            <w:tcW w:w="319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F84B59" w:rsidRDefault="00891E5A">
            <w:pPr>
              <w:spacing w:after="20"/>
              <w:ind w:left="20"/>
              <w:jc w:val="both"/>
            </w:pPr>
            <w:r>
              <w:rPr>
                <w:color w:val="000000"/>
                <w:sz w:val="20"/>
              </w:rPr>
              <w:t>2328</w:t>
            </w:r>
          </w:p>
        </w:tc>
      </w:tr>
      <w:tr w:rsidR="00F84B59">
        <w:tblPrEx>
          <w:tblBorders>
            <w:top w:val="none" w:sz="0" w:space="0" w:color="auto"/>
            <w:left w:val="none" w:sz="0" w:space="0" w:color="auto"/>
            <w:bottom w:val="none" w:sz="0" w:space="0" w:color="auto"/>
            <w:right w:val="none" w:sz="0" w:space="0" w:color="auto"/>
          </w:tblBorders>
        </w:tblPrEx>
        <w:trPr>
          <w:trHeight w:val="30"/>
          <w:tblCellSpacing w:w="0" w:type="auto"/>
        </w:trPr>
        <w:tc>
          <w:tcPr>
            <w:tcW w:w="7780" w:type="dxa"/>
            <w:gridSpan w:val="2"/>
            <w:tcMar>
              <w:top w:w="15" w:type="dxa"/>
              <w:left w:w="15" w:type="dxa"/>
              <w:bottom w:w="15" w:type="dxa"/>
              <w:right w:w="15" w:type="dxa"/>
            </w:tcMar>
            <w:vAlign w:val="center"/>
          </w:tcPr>
          <w:p w:rsidR="00F84B59" w:rsidRDefault="00891E5A">
            <w:pPr>
              <w:spacing w:after="0"/>
              <w:jc w:val="center"/>
            </w:pPr>
            <w:r>
              <w:rPr>
                <w:color w:val="000000"/>
                <w:sz w:val="20"/>
              </w:rPr>
              <w:lastRenderedPageBreak/>
              <w:t> </w:t>
            </w:r>
          </w:p>
        </w:tc>
        <w:tc>
          <w:tcPr>
            <w:tcW w:w="4600" w:type="dxa"/>
            <w:gridSpan w:val="3"/>
            <w:tcMar>
              <w:top w:w="15" w:type="dxa"/>
              <w:left w:w="15" w:type="dxa"/>
              <w:bottom w:w="15" w:type="dxa"/>
              <w:right w:w="15" w:type="dxa"/>
            </w:tcMar>
            <w:vAlign w:val="center"/>
          </w:tcPr>
          <w:p w:rsidR="00F84B59" w:rsidRDefault="00891E5A">
            <w:pPr>
              <w:spacing w:after="0"/>
              <w:jc w:val="center"/>
            </w:pPr>
            <w:r>
              <w:rPr>
                <w:color w:val="000000"/>
                <w:sz w:val="20"/>
              </w:rPr>
              <w:t>".</w:t>
            </w:r>
          </w:p>
        </w:tc>
      </w:tr>
    </w:tbl>
    <w:p w:rsidR="00F84B59" w:rsidRDefault="00891E5A">
      <w:pPr>
        <w:spacing w:after="0"/>
        <w:jc w:val="both"/>
      </w:pPr>
      <w:bookmarkStart w:id="1229" w:name="z1509"/>
      <w:r>
        <w:rPr>
          <w:color w:val="000000"/>
          <w:sz w:val="28"/>
        </w:rPr>
        <w:t xml:space="preserve">       4. "Қазақстан Республикасы Ұлттық экономика министрлігінің мәселелері" туралы Қазақстан Республикасы Үкіметінің 2014 жылғы 24 қыркүйектегі № 1011 қаулысында (Қазақстан Республикасының ПҮАЖ-ы, 2014 ж., № 59-60, 555-құжат):</w:t>
      </w:r>
    </w:p>
    <w:p w:rsidR="00F84B59" w:rsidRDefault="00891E5A">
      <w:pPr>
        <w:spacing w:after="0"/>
        <w:jc w:val="both"/>
      </w:pPr>
      <w:bookmarkStart w:id="1230" w:name="z1510"/>
      <w:bookmarkEnd w:id="1229"/>
      <w:r>
        <w:rPr>
          <w:color w:val="000000"/>
          <w:sz w:val="28"/>
        </w:rPr>
        <w:t xml:space="preserve">       көрсетілген қаулымен бекітілген Қазақстан Республикасының Ұлттық экономика министрлігі туралы ережеде:</w:t>
      </w:r>
    </w:p>
    <w:p w:rsidR="00F84B59" w:rsidRDefault="00891E5A">
      <w:pPr>
        <w:spacing w:after="0"/>
        <w:jc w:val="both"/>
      </w:pPr>
      <w:bookmarkStart w:id="1231" w:name="z1511"/>
      <w:bookmarkEnd w:id="1230"/>
      <w:r>
        <w:rPr>
          <w:color w:val="000000"/>
          <w:sz w:val="28"/>
        </w:rPr>
        <w:t>      1-тармақта:</w:t>
      </w:r>
    </w:p>
    <w:p w:rsidR="00F84B59" w:rsidRDefault="00891E5A">
      <w:pPr>
        <w:spacing w:after="0"/>
        <w:jc w:val="both"/>
      </w:pPr>
      <w:bookmarkStart w:id="1232" w:name="z1512"/>
      <w:bookmarkEnd w:id="1231"/>
      <w:r>
        <w:rPr>
          <w:color w:val="000000"/>
          <w:sz w:val="28"/>
        </w:rPr>
        <w:t>      1)тармақша мынадай редакцияда жазылсын:</w:t>
      </w:r>
    </w:p>
    <w:p w:rsidR="00F84B59" w:rsidRDefault="00891E5A">
      <w:pPr>
        <w:spacing w:after="0"/>
        <w:jc w:val="both"/>
      </w:pPr>
      <w:bookmarkStart w:id="1233" w:name="z1513"/>
      <w:bookmarkEnd w:id="1232"/>
      <w:r>
        <w:rPr>
          <w:color w:val="000000"/>
          <w:sz w:val="28"/>
        </w:rPr>
        <w:t>      "1) стратегиялық жоспарлау, салық және бюджет саясаты, сондай-ақ кеден ісі, инвестицияларды тарту саласындағы саясат, мемлекеттік және мемлекет кепілдік берген қарыз алу және борыш, мемлекеттік-жекешелік әріптестік, мемлекеттік инвестициялық жобалар, бәсекелестікті қорғау және монополистік қызметті шектеу, телекоммуникациялар және пошта байланысының әмбебап көрсетілетін қызметтері аясындағы, аэронавигация мен әуежайлардың көрсететін қызметтері аясындағы салаларды қоспағанда, табиғи монополиялар, халықаралық экономикалық және қаржы қатынастары, оның ішінде халықаралық экономикалық интеграцияны, қоғамдық маңызы бар нарықтарды реттеу, экспортты ілгерілетуді қоспағанда, сыртқы сауда қызметін реттеу және дамыту, сауда қызметін реттеу, мемлекеттік активтерді басқару, оның ішінде корпоративтік басқару сапасын арттыру, мемлекеттік басқару жүйесін дамыту;";</w:t>
      </w:r>
    </w:p>
    <w:bookmarkEnd w:id="1233"/>
    <w:p w:rsidR="00F84B59" w:rsidRDefault="00F84B59">
      <w:pPr>
        <w:spacing w:after="0"/>
      </w:pPr>
    </w:p>
    <w:p w:rsidR="00F84B59" w:rsidRDefault="00891E5A">
      <w:pPr>
        <w:spacing w:after="0"/>
        <w:jc w:val="both"/>
      </w:pPr>
      <w:r>
        <w:rPr>
          <w:color w:val="000000"/>
          <w:sz w:val="28"/>
        </w:rPr>
        <w:t xml:space="preserve">       15-тармақ мынадай мазмұндағы 2-1) тармақшамен толықтырылсын:</w:t>
      </w:r>
    </w:p>
    <w:p w:rsidR="00F84B59" w:rsidRDefault="00891E5A">
      <w:pPr>
        <w:spacing w:after="0"/>
        <w:jc w:val="both"/>
      </w:pPr>
      <w:bookmarkStart w:id="1234" w:name="z1515"/>
      <w:r>
        <w:rPr>
          <w:color w:val="000000"/>
          <w:sz w:val="28"/>
        </w:rPr>
        <w:t>      "2-1) инвестицияларды тарту;".</w:t>
      </w:r>
    </w:p>
    <w:tbl>
      <w:tblPr>
        <w:tblW w:w="0" w:type="auto"/>
        <w:tblCellSpacing w:w="0" w:type="auto"/>
        <w:tblLook w:val="04A0" w:firstRow="1" w:lastRow="0" w:firstColumn="1" w:lastColumn="0" w:noHBand="0" w:noVBand="1"/>
      </w:tblPr>
      <w:tblGrid>
        <w:gridCol w:w="5952"/>
        <w:gridCol w:w="3825"/>
      </w:tblGrid>
      <w:tr w:rsidR="00F84B59">
        <w:trPr>
          <w:trHeight w:val="30"/>
          <w:tblCellSpacing w:w="0" w:type="auto"/>
        </w:trPr>
        <w:tc>
          <w:tcPr>
            <w:tcW w:w="7780" w:type="dxa"/>
            <w:tcMar>
              <w:top w:w="15" w:type="dxa"/>
              <w:left w:w="15" w:type="dxa"/>
              <w:bottom w:w="15" w:type="dxa"/>
              <w:right w:w="15" w:type="dxa"/>
            </w:tcMar>
            <w:vAlign w:val="center"/>
          </w:tcPr>
          <w:bookmarkEnd w:id="1234"/>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Қазақстан Республикасы</w:t>
            </w:r>
            <w:r>
              <w:br/>
            </w:r>
            <w:r>
              <w:rPr>
                <w:color w:val="000000"/>
                <w:sz w:val="20"/>
              </w:rPr>
              <w:t>Үкіметінің</w:t>
            </w:r>
            <w:r>
              <w:br/>
            </w:r>
            <w:r>
              <w:rPr>
                <w:color w:val="000000"/>
                <w:sz w:val="20"/>
              </w:rPr>
              <w:t>2018 жылғы 29 желтоқсандағы</w:t>
            </w:r>
            <w:r>
              <w:br/>
            </w:r>
            <w:r>
              <w:rPr>
                <w:color w:val="000000"/>
                <w:sz w:val="20"/>
              </w:rPr>
              <w:t>№ 936 қаулысына</w:t>
            </w:r>
            <w:r>
              <w:br/>
            </w:r>
            <w:r>
              <w:rPr>
                <w:color w:val="000000"/>
                <w:sz w:val="20"/>
              </w:rPr>
              <w:t>1-қосымша</w:t>
            </w:r>
          </w:p>
        </w:tc>
      </w:tr>
    </w:tbl>
    <w:p w:rsidR="00F84B59" w:rsidRDefault="00891E5A">
      <w:pPr>
        <w:spacing w:after="0"/>
      </w:pPr>
      <w:bookmarkStart w:id="1235" w:name="z1521"/>
      <w:r>
        <w:rPr>
          <w:b/>
          <w:color w:val="000000"/>
        </w:rPr>
        <w:t xml:space="preserve"> Қайта аталатын республикалық мемлекеттік мекемелердің тізбесі</w:t>
      </w:r>
    </w:p>
    <w:p w:rsidR="00F84B59" w:rsidRDefault="00891E5A">
      <w:pPr>
        <w:spacing w:after="0"/>
        <w:jc w:val="both"/>
      </w:pPr>
      <w:bookmarkStart w:id="1236" w:name="z1522"/>
      <w:bookmarkEnd w:id="1235"/>
      <w:r>
        <w:rPr>
          <w:color w:val="000000"/>
          <w:sz w:val="28"/>
        </w:rPr>
        <w:t>      1. "Қазақстан Республикасы Инвестициялар және даму министрлігінің Индустриялық даму және өнеркәсіптік қауіпсіздік комитеті" республикалық мемлекеттік мекемесі​ – "Қазақстан Республикасы Индустрия және инфрақұрылымдық даму министрлігінің Индустриялық даму және өнеркәсіптік қауіпсіздік комитеті" республикалық мемлекеттік мекемесі.</w:t>
      </w:r>
    </w:p>
    <w:p w:rsidR="00F84B59" w:rsidRDefault="00891E5A">
      <w:pPr>
        <w:spacing w:after="0"/>
        <w:jc w:val="both"/>
      </w:pPr>
      <w:bookmarkStart w:id="1237" w:name="z1523"/>
      <w:bookmarkEnd w:id="1236"/>
      <w:r>
        <w:rPr>
          <w:color w:val="000000"/>
          <w:sz w:val="28"/>
        </w:rPr>
        <w:t xml:space="preserve">      2. "Қазақстан Республикасы Инвестициялар және даму министрлігінің Техникалық реттеу және метрология комитеті" республикалық мемлекеттік мекемесі – "Қазақстан Республикасы Индустрия және инфрақұрылымдық даму </w:t>
      </w:r>
      <w:r>
        <w:rPr>
          <w:color w:val="000000"/>
          <w:sz w:val="28"/>
        </w:rPr>
        <w:lastRenderedPageBreak/>
        <w:t>министрлігінің Техникалық реттеу және метрология комитеті" республикалық мемлекеттік мекемесі.</w:t>
      </w:r>
    </w:p>
    <w:p w:rsidR="00F84B59" w:rsidRDefault="00891E5A">
      <w:pPr>
        <w:spacing w:after="0"/>
        <w:jc w:val="both"/>
      </w:pPr>
      <w:bookmarkStart w:id="1238" w:name="z1524"/>
      <w:bookmarkEnd w:id="1237"/>
      <w:r>
        <w:rPr>
          <w:color w:val="000000"/>
          <w:sz w:val="28"/>
        </w:rPr>
        <w:t>      3. "Қазақстан Республикасы Инвестициялар және даму министрлігінің Геология және жер қойнауын пайдалану комитеті" республикалық мемлекеттік мекемесі – "Қазақстан Республикасы Индустрия және инфрақұрылымдық даму министрлігінің Геология және жер қойнауын пайдалану комитеті" республикалық мемлекеттік мекемесі.</w:t>
      </w:r>
    </w:p>
    <w:p w:rsidR="00F84B59" w:rsidRDefault="00891E5A">
      <w:pPr>
        <w:spacing w:after="0"/>
        <w:jc w:val="both"/>
      </w:pPr>
      <w:bookmarkStart w:id="1239" w:name="z1525"/>
      <w:bookmarkEnd w:id="1238"/>
      <w:r>
        <w:rPr>
          <w:color w:val="000000"/>
          <w:sz w:val="28"/>
        </w:rPr>
        <w:t>      4. "Қазақстан Республикасы Инвестициялар және даму министрлігінің Автомобиль жолдары комитеті" республикалық мемлекеттік мекемесі – "Қазақстан Республикасы Индустрия және инфрақұрылымдық даму министрлігінің Автомобиль жолдары комитеті" республикалық мемлекеттік мекемесі.</w:t>
      </w:r>
    </w:p>
    <w:p w:rsidR="00F84B59" w:rsidRDefault="00891E5A">
      <w:pPr>
        <w:spacing w:after="0"/>
        <w:jc w:val="both"/>
      </w:pPr>
      <w:bookmarkStart w:id="1240" w:name="z1526"/>
      <w:bookmarkEnd w:id="1239"/>
      <w:r>
        <w:rPr>
          <w:color w:val="000000"/>
          <w:sz w:val="28"/>
        </w:rPr>
        <w:t>      5. "Қазақстан Республикасы Инвестициялар және даму министрлігінің Азаматтық авиация комитеті" республикалық мемлекеттік мекемесі – "Қазақстан Республикасы Индустрия және инфрақұрылымдық даму министрлігінің Азаматтық авиация комитеті" республикалық мемлекеттік мекемесі.</w:t>
      </w:r>
    </w:p>
    <w:p w:rsidR="00F84B59" w:rsidRDefault="00891E5A">
      <w:pPr>
        <w:spacing w:after="0"/>
        <w:jc w:val="both"/>
      </w:pPr>
      <w:bookmarkStart w:id="1241" w:name="z1527"/>
      <w:bookmarkEnd w:id="1240"/>
      <w:r>
        <w:rPr>
          <w:color w:val="000000"/>
          <w:sz w:val="28"/>
        </w:rPr>
        <w:t>      6. "Қазақстан Республикасы Инвестициялар және даму министрлігінің Көлік комитеті" республикалық мемлекеттік мекемесі – "Қазақстан Республикасы Индустрия және инфрақұрылымдық даму министрлігінің Көлік комитеті" республикалық мемлекеттік мекемесі.</w:t>
      </w:r>
    </w:p>
    <w:p w:rsidR="00F84B59" w:rsidRDefault="00891E5A">
      <w:pPr>
        <w:spacing w:after="0"/>
        <w:jc w:val="both"/>
      </w:pPr>
      <w:bookmarkStart w:id="1242" w:name="z1528"/>
      <w:bookmarkEnd w:id="1241"/>
      <w:r>
        <w:rPr>
          <w:color w:val="000000"/>
          <w:sz w:val="28"/>
        </w:rPr>
        <w:t>      7. "Қазақстан Республикасы Инвестициялар және даму министрлігінің Құрылыс және тұрғын үй-коммуналдық шаруашылық істері комитеті" республикалық мемлекеттік мекемесі – "Қазақстан Республикасы Индустрия және инфрақұрылымдық даму министрлігінің Құрылыс және тұрғын үй-коммуналдық шаруашылық істері комитеті" республикалық мемлекеттік мекемесі.</w:t>
      </w:r>
    </w:p>
    <w:p w:rsidR="00F84B59" w:rsidRDefault="00891E5A">
      <w:pPr>
        <w:spacing w:after="0"/>
        <w:jc w:val="both"/>
      </w:pPr>
      <w:bookmarkStart w:id="1243" w:name="z1529"/>
      <w:bookmarkEnd w:id="1242"/>
      <w:r>
        <w:rPr>
          <w:color w:val="000000"/>
          <w:sz w:val="28"/>
        </w:rPr>
        <w:t>      8. "Қазақстан Республикасы Инвестициялар және даму министрлігі Индустриялық даму және өнеркәсіптік қауіпсіздік комитетінің Астана қаласы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Астана қаласы бойынша департаментi" республикалық мемлекеттік мекемесі.</w:t>
      </w:r>
    </w:p>
    <w:p w:rsidR="00F84B59" w:rsidRDefault="00891E5A">
      <w:pPr>
        <w:spacing w:after="0"/>
        <w:jc w:val="both"/>
      </w:pPr>
      <w:bookmarkStart w:id="1244" w:name="z1530"/>
      <w:bookmarkEnd w:id="1243"/>
      <w:r>
        <w:rPr>
          <w:color w:val="000000"/>
          <w:sz w:val="28"/>
        </w:rPr>
        <w:t xml:space="preserve">      9. "Қазақстан Республикасы Инвестициялар және даму министрлігі Индустриялық даму және өнеркәсіптік қауіпсіздік комитетінің Алматы қаласы бойынша департаментi" республикалық мемлекеттік мекемесі – "Қазақстан Республикасы Индустрия және инфрақұрылымдық даму министрлігі </w:t>
      </w:r>
      <w:r>
        <w:rPr>
          <w:color w:val="000000"/>
          <w:sz w:val="28"/>
        </w:rPr>
        <w:lastRenderedPageBreak/>
        <w:t>Индустриялық даму және өнеркәсіптік қауіпсіздік комитетінің Алматы қаласы бойынша департаментi" республикалық мемлекеттік мекемесі.</w:t>
      </w:r>
    </w:p>
    <w:p w:rsidR="00F84B59" w:rsidRDefault="00891E5A">
      <w:pPr>
        <w:spacing w:after="0"/>
        <w:jc w:val="both"/>
      </w:pPr>
      <w:bookmarkStart w:id="1245" w:name="z1531"/>
      <w:bookmarkEnd w:id="1244"/>
      <w:r>
        <w:rPr>
          <w:color w:val="000000"/>
          <w:sz w:val="28"/>
        </w:rPr>
        <w:t>      10. "Қазақстан Республикасы Инвестициялар және даму министрлігі Индустриялық даму және өнеркәсіптік қауіпсіздік комитетінің Алматы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Алматы облысы бойынша департаментi" республикалық мемлекеттік мекемесі.</w:t>
      </w:r>
    </w:p>
    <w:p w:rsidR="00F84B59" w:rsidRDefault="00891E5A">
      <w:pPr>
        <w:spacing w:after="0"/>
        <w:jc w:val="both"/>
      </w:pPr>
      <w:bookmarkStart w:id="1246" w:name="z1532"/>
      <w:bookmarkEnd w:id="1245"/>
      <w:r>
        <w:rPr>
          <w:color w:val="000000"/>
          <w:sz w:val="28"/>
        </w:rPr>
        <w:t>      11. "Қазақстан Республикасы Инвестициялар және даму министрлігі Индустриялық даму және өнеркәсіптік қауіпсіздік комитетінің Ақмола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Ақмола облысы бойынша департаментi" республикалық мемлекеттік мекемесі.</w:t>
      </w:r>
    </w:p>
    <w:p w:rsidR="00F84B59" w:rsidRDefault="00891E5A">
      <w:pPr>
        <w:spacing w:after="0"/>
        <w:jc w:val="both"/>
      </w:pPr>
      <w:bookmarkStart w:id="1247" w:name="z1533"/>
      <w:bookmarkEnd w:id="1246"/>
      <w:r>
        <w:rPr>
          <w:color w:val="000000"/>
          <w:sz w:val="28"/>
        </w:rPr>
        <w:t>      12. "Қазақстан Республикасы Инвестициялар және даму министрлігі Индустриялық даму және өнеркәсіптік қауіпсіздік комитетінің Ақтөбе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Ақтөбе облысы бойынша департаментi" республикалық мемлекеттік мекемесі.</w:t>
      </w:r>
    </w:p>
    <w:p w:rsidR="00F84B59" w:rsidRDefault="00891E5A">
      <w:pPr>
        <w:spacing w:after="0"/>
        <w:jc w:val="both"/>
      </w:pPr>
      <w:bookmarkStart w:id="1248" w:name="z1534"/>
      <w:bookmarkEnd w:id="1247"/>
      <w:r>
        <w:rPr>
          <w:color w:val="000000"/>
          <w:sz w:val="28"/>
        </w:rPr>
        <w:t>      13. "Қазақстан Республикасы Инвестициялар және даму министрлігі Индустриялық даму және өнеркәсіптік қауіпсіздік комитетінің Атырау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Атырау облысы бойынша департаментi" республикалық мемлекеттік мекемесі.</w:t>
      </w:r>
    </w:p>
    <w:p w:rsidR="00F84B59" w:rsidRDefault="00891E5A">
      <w:pPr>
        <w:spacing w:after="0"/>
        <w:jc w:val="both"/>
      </w:pPr>
      <w:bookmarkStart w:id="1249" w:name="z1535"/>
      <w:bookmarkEnd w:id="1248"/>
      <w:r>
        <w:rPr>
          <w:color w:val="000000"/>
          <w:sz w:val="28"/>
        </w:rPr>
        <w:t>      14. "Қазақстан Республикасы Инвестициялар және даму министрлігі Индустриялық даму және өнеркәсіптік қауіпсіздік комитетінің Шығыс Қазақстан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Шығыс Қазақстан облысы бойынша департаментi" республикалық мемлекеттік мекемесі.</w:t>
      </w:r>
    </w:p>
    <w:p w:rsidR="00F84B59" w:rsidRDefault="00891E5A">
      <w:pPr>
        <w:spacing w:after="0"/>
        <w:jc w:val="both"/>
      </w:pPr>
      <w:bookmarkStart w:id="1250" w:name="z1536"/>
      <w:bookmarkEnd w:id="1249"/>
      <w:r>
        <w:rPr>
          <w:color w:val="000000"/>
          <w:sz w:val="28"/>
        </w:rPr>
        <w:t xml:space="preserve">      15. "Қазақстан Республикасы Инвестициялар және даму министрлігі Индустриялық даму және өнеркәсіптік қауіпсіздік комитетінің Жамбыл облысы бойынша департаментi" республикалық мемлекеттік мекемесі – "Қазақстан Республикасы Индустрия және инфрақұрылымдық даму министрлігі </w:t>
      </w:r>
      <w:r>
        <w:rPr>
          <w:color w:val="000000"/>
          <w:sz w:val="28"/>
        </w:rPr>
        <w:lastRenderedPageBreak/>
        <w:t>Индустриялық даму және өнеркәсіптік қауіпсіздік комитетінің Жамбыл облысы бойынша департаментi" республикалық мемлекеттік мекемесі.</w:t>
      </w:r>
    </w:p>
    <w:p w:rsidR="00F84B59" w:rsidRDefault="00891E5A">
      <w:pPr>
        <w:spacing w:after="0"/>
        <w:jc w:val="both"/>
      </w:pPr>
      <w:bookmarkStart w:id="1251" w:name="z1537"/>
      <w:bookmarkEnd w:id="1250"/>
      <w:r>
        <w:rPr>
          <w:color w:val="000000"/>
          <w:sz w:val="28"/>
        </w:rPr>
        <w:t>      16. "Қазақстан Республикасы Инвестициялар және даму министрлігі Индустриялық даму және өнеркәсіптік қауіпсіздік комитетінің Батыс Қазақстан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Батыс Қазақстан облысы бойынша департаментi" республикалық мемлекеттік мекемесі.</w:t>
      </w:r>
    </w:p>
    <w:p w:rsidR="00F84B59" w:rsidRDefault="00891E5A">
      <w:pPr>
        <w:spacing w:after="0"/>
        <w:jc w:val="both"/>
      </w:pPr>
      <w:bookmarkStart w:id="1252" w:name="z1538"/>
      <w:bookmarkEnd w:id="1251"/>
      <w:r>
        <w:rPr>
          <w:color w:val="000000"/>
          <w:sz w:val="28"/>
        </w:rPr>
        <w:t>      17. "Қазақстан Республикасы Инвестициялар және даму министрлігі Индустриялық даму және өнеркәсіптік қауіпсіздік комитетінің Қарағанды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Қарағанды облысы бойынша департаментi" республикалық мемлекеттік мекемесі.</w:t>
      </w:r>
    </w:p>
    <w:p w:rsidR="00F84B59" w:rsidRDefault="00891E5A">
      <w:pPr>
        <w:spacing w:after="0"/>
        <w:jc w:val="both"/>
      </w:pPr>
      <w:bookmarkStart w:id="1253" w:name="z1539"/>
      <w:bookmarkEnd w:id="1252"/>
      <w:r>
        <w:rPr>
          <w:color w:val="000000"/>
          <w:sz w:val="28"/>
        </w:rPr>
        <w:t>      18. "Қазақстан Республикасы Инвестициялар және даму министрлігі Индустриялық даму және өнеркәсіптік қауіпсіздік комитетінің Қостанай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Қостанай облысы бойынша департаментi" республикалық мемлекеттік мекемесі.</w:t>
      </w:r>
    </w:p>
    <w:p w:rsidR="00F84B59" w:rsidRDefault="00891E5A">
      <w:pPr>
        <w:spacing w:after="0"/>
        <w:jc w:val="both"/>
      </w:pPr>
      <w:bookmarkStart w:id="1254" w:name="z1540"/>
      <w:bookmarkEnd w:id="1253"/>
      <w:r>
        <w:rPr>
          <w:color w:val="000000"/>
          <w:sz w:val="28"/>
        </w:rPr>
        <w:t>      19. "Қазақстан Республикасы Инвестициялар және даму министрлігі Индустриялық даму және өнеркәсіптік қауіпсіздік комитетінің Қызылорда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Қызылорда облысы бойынша департаментi" республикалық мемлекеттік мекемесі.</w:t>
      </w:r>
    </w:p>
    <w:p w:rsidR="00F84B59" w:rsidRDefault="00891E5A">
      <w:pPr>
        <w:spacing w:after="0"/>
        <w:jc w:val="both"/>
      </w:pPr>
      <w:bookmarkStart w:id="1255" w:name="z1541"/>
      <w:bookmarkEnd w:id="1254"/>
      <w:r>
        <w:rPr>
          <w:color w:val="000000"/>
          <w:sz w:val="28"/>
        </w:rPr>
        <w:t>      20. "Қазақстан Республикасы Инвестициялар және даму министрлігі Индустриялық даму және өнеркәсіптік қауіпсіздік комитетінің Маңғыстау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Маңғыстау облысы бойынша департаментi" республикалық мемлекеттік мекемесі.</w:t>
      </w:r>
    </w:p>
    <w:p w:rsidR="00F84B59" w:rsidRDefault="00891E5A">
      <w:pPr>
        <w:spacing w:after="0"/>
        <w:jc w:val="both"/>
      </w:pPr>
      <w:bookmarkStart w:id="1256" w:name="z1542"/>
      <w:bookmarkEnd w:id="1255"/>
      <w:r>
        <w:rPr>
          <w:color w:val="000000"/>
          <w:sz w:val="28"/>
        </w:rPr>
        <w:t xml:space="preserve">      21. "Қазақстан Республикасы Инвестициялар және даму министрлігі Индустриялық даму және өнеркәсіптік қауіпсіздік комитетінің Павлодар облысы бойынша департаментi" республикалық мемлекеттік мекемесі – "Қазақстан Республикасы Индустрия және инфрақұрылымдық даму министрлігі </w:t>
      </w:r>
      <w:r>
        <w:rPr>
          <w:color w:val="000000"/>
          <w:sz w:val="28"/>
        </w:rPr>
        <w:lastRenderedPageBreak/>
        <w:t>Индустриялық даму және өнеркәсіптік қауіпсіздік комитетінің Павлодар облысы бойынша департаментi" республикалық мемлекеттік мекемесі.</w:t>
      </w:r>
    </w:p>
    <w:p w:rsidR="00F84B59" w:rsidRDefault="00891E5A">
      <w:pPr>
        <w:spacing w:after="0"/>
        <w:jc w:val="both"/>
      </w:pPr>
      <w:bookmarkStart w:id="1257" w:name="z1543"/>
      <w:bookmarkEnd w:id="1256"/>
      <w:r>
        <w:rPr>
          <w:color w:val="000000"/>
          <w:sz w:val="28"/>
        </w:rPr>
        <w:t>      22. "Қазақстан Республикасы Инвестициялар және даму министрлігі Индустриялық даму және өнеркәсіптік қауіпсіздік комитетінің Солтүстiк Қазақстан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Солтүстiк Қазақстан облысы бойынша департаментi" республикалық мемлекеттік мекемесі.</w:t>
      </w:r>
    </w:p>
    <w:p w:rsidR="00F84B59" w:rsidRDefault="00891E5A">
      <w:pPr>
        <w:spacing w:after="0"/>
        <w:jc w:val="both"/>
      </w:pPr>
      <w:bookmarkStart w:id="1258" w:name="z1544"/>
      <w:bookmarkEnd w:id="1257"/>
      <w:r>
        <w:rPr>
          <w:color w:val="000000"/>
          <w:sz w:val="28"/>
        </w:rPr>
        <w:t>      23. "Қазақстан Республикасы Инвестициялар және даму министрлігі Индустриялық даму және өнеркәсіптік қауіпсіздік комитетінің Түркістан облысы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Түркістан облысы бойынша департаментi" республикалық мемлекеттік мекемесі.</w:t>
      </w:r>
    </w:p>
    <w:p w:rsidR="00F84B59" w:rsidRDefault="00891E5A">
      <w:pPr>
        <w:spacing w:after="0"/>
        <w:jc w:val="both"/>
      </w:pPr>
      <w:bookmarkStart w:id="1259" w:name="z1545"/>
      <w:bookmarkEnd w:id="1258"/>
      <w:r>
        <w:rPr>
          <w:color w:val="000000"/>
          <w:sz w:val="28"/>
        </w:rPr>
        <w:t>      24. "Қазақстан Республикасы Инвестициялар және даму министрлігі Индустриялық даму және өнеркәсіптік қауіпсіздік комитетінің Шымкент қаласы бойынша департаментi" республикалық мемлекеттік мекемесі – "Қазақстан Республикасы Индустрия және инфрақұрылымдық даму министрлігі Индустриялық даму және өнеркәсіптік қауіпсіздік комитетінің Шымкент қаласы бойынша департаментi" республикалық мемлекеттік мекемесі.</w:t>
      </w:r>
    </w:p>
    <w:p w:rsidR="00F84B59" w:rsidRDefault="00891E5A">
      <w:pPr>
        <w:spacing w:after="0"/>
        <w:jc w:val="both"/>
      </w:pPr>
      <w:bookmarkStart w:id="1260" w:name="z1546"/>
      <w:bookmarkEnd w:id="1259"/>
      <w:r>
        <w:rPr>
          <w:color w:val="000000"/>
          <w:sz w:val="28"/>
        </w:rPr>
        <w:t>      25. "Қазақстан Республикасы Инвестициялар және даму министрлігі Техникалық реттеу және метрология комитетiнің Астана қаласы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Астана қаласы бойынша департаментi" республикалық мемлекеттік мекемесі.</w:t>
      </w:r>
    </w:p>
    <w:p w:rsidR="00F84B59" w:rsidRDefault="00891E5A">
      <w:pPr>
        <w:spacing w:after="0"/>
        <w:jc w:val="both"/>
      </w:pPr>
      <w:bookmarkStart w:id="1261" w:name="z1547"/>
      <w:bookmarkEnd w:id="1260"/>
      <w:r>
        <w:rPr>
          <w:color w:val="000000"/>
          <w:sz w:val="28"/>
        </w:rPr>
        <w:t>      26. "Қазақстан Республикасы Инвестициялар және даму министрлігі Техникалық реттеу және метрология комитетiнің Алматы қаласы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Алматы қаласы бойынша департаментi" республикалық мемлекеттік мекемесі.</w:t>
      </w:r>
    </w:p>
    <w:p w:rsidR="00F84B59" w:rsidRDefault="00891E5A">
      <w:pPr>
        <w:spacing w:after="0"/>
        <w:jc w:val="both"/>
      </w:pPr>
      <w:bookmarkStart w:id="1262" w:name="z1548"/>
      <w:bookmarkEnd w:id="1261"/>
      <w:r>
        <w:rPr>
          <w:color w:val="000000"/>
          <w:sz w:val="28"/>
        </w:rPr>
        <w:t xml:space="preserve">      27. "Қазақстан Республикасы Инвестициялар және даму министрлігі Техникалық реттеу және метрология комитетiнің Ақмола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w:t>
      </w:r>
      <w:r>
        <w:rPr>
          <w:color w:val="000000"/>
          <w:sz w:val="28"/>
        </w:rPr>
        <w:lastRenderedPageBreak/>
        <w:t>метрология комитетiнің Ақмола облысы бойынша департаментi" республикалық мемлекеттік мекемесі.</w:t>
      </w:r>
    </w:p>
    <w:p w:rsidR="00F84B59" w:rsidRDefault="00891E5A">
      <w:pPr>
        <w:spacing w:after="0"/>
        <w:jc w:val="both"/>
      </w:pPr>
      <w:bookmarkStart w:id="1263" w:name="z1549"/>
      <w:bookmarkEnd w:id="1262"/>
      <w:r>
        <w:rPr>
          <w:color w:val="000000"/>
          <w:sz w:val="28"/>
        </w:rPr>
        <w:t>      28. "Қазақстан Республикасы Инвестициялар және даму министрлігі Техникалық реттеу және метрология комитетiнің Ақтөбе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Ақтөбе облысы бойынша департаментi" республикалық мемлекеттік мекемесі.</w:t>
      </w:r>
    </w:p>
    <w:p w:rsidR="00F84B59" w:rsidRDefault="00891E5A">
      <w:pPr>
        <w:spacing w:after="0"/>
        <w:jc w:val="both"/>
      </w:pPr>
      <w:bookmarkStart w:id="1264" w:name="z1550"/>
      <w:bookmarkEnd w:id="1263"/>
      <w:r>
        <w:rPr>
          <w:color w:val="000000"/>
          <w:sz w:val="28"/>
        </w:rPr>
        <w:t>      29. "Қазақстан Республикасы Инвестициялар және даму министрлігі Техникалық реттеу және метрология комитетiнің Алматы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Алматы облысы бойынша департаментi" республикалық мемлекеттік мекемесі.</w:t>
      </w:r>
    </w:p>
    <w:p w:rsidR="00F84B59" w:rsidRDefault="00891E5A">
      <w:pPr>
        <w:spacing w:after="0"/>
        <w:jc w:val="both"/>
      </w:pPr>
      <w:bookmarkStart w:id="1265" w:name="z1551"/>
      <w:bookmarkEnd w:id="1264"/>
      <w:r>
        <w:rPr>
          <w:color w:val="000000"/>
          <w:sz w:val="28"/>
        </w:rPr>
        <w:t>      30. "Қазақстан Республикасы Инвестициялар және даму министрлігі Техникалық реттеу және метрология комитетiнің Атырау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Атырау облысы бойынша департаментi" республикалық мемлекеттік мекемесі.</w:t>
      </w:r>
    </w:p>
    <w:p w:rsidR="00F84B59" w:rsidRDefault="00891E5A">
      <w:pPr>
        <w:spacing w:after="0"/>
        <w:jc w:val="both"/>
      </w:pPr>
      <w:bookmarkStart w:id="1266" w:name="z1552"/>
      <w:bookmarkEnd w:id="1265"/>
      <w:r>
        <w:rPr>
          <w:color w:val="000000"/>
          <w:sz w:val="28"/>
        </w:rPr>
        <w:t>      31. "Қазақстан Республикасы Инвестициялар және даму министрлігі Техникалық реттеу және метрология комитетiнің Шығыс Қазақстан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Шығыс Қазақстан облысы бойынша департаментi" республикалық мемлекеттік мекемесі.</w:t>
      </w:r>
    </w:p>
    <w:p w:rsidR="00F84B59" w:rsidRDefault="00891E5A">
      <w:pPr>
        <w:spacing w:after="0"/>
        <w:jc w:val="both"/>
      </w:pPr>
      <w:bookmarkStart w:id="1267" w:name="z1553"/>
      <w:bookmarkEnd w:id="1266"/>
      <w:r>
        <w:rPr>
          <w:color w:val="000000"/>
          <w:sz w:val="28"/>
        </w:rPr>
        <w:t>      32. "Қазақстан Республикасы Инвестициялар және даму министрлігі Техникалық реттеу және метрология комитетiнің Жамбыл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Жамбыл облысы бойынша департаментi" республикалық мемлекеттік мекемесі.</w:t>
      </w:r>
    </w:p>
    <w:p w:rsidR="00F84B59" w:rsidRDefault="00891E5A">
      <w:pPr>
        <w:spacing w:after="0"/>
        <w:jc w:val="both"/>
      </w:pPr>
      <w:bookmarkStart w:id="1268" w:name="z1554"/>
      <w:bookmarkEnd w:id="1267"/>
      <w:r>
        <w:rPr>
          <w:color w:val="000000"/>
          <w:sz w:val="28"/>
        </w:rPr>
        <w:t xml:space="preserve">      33. "Қазақстан Республикасы Инвестициялар және даму министрлігі Техникалық реттеу және метрология комитетiнің Батыс Қазақстан облысы бойынша департаментi" республикалық мемлекеттік мекемесі – "Қазақстан Республикасы Индустрия және инфрақұрылымдық даму министрлігі </w:t>
      </w:r>
      <w:r>
        <w:rPr>
          <w:color w:val="000000"/>
          <w:sz w:val="28"/>
        </w:rPr>
        <w:lastRenderedPageBreak/>
        <w:t>Техникалық реттеу және метрология комитетiнің Батыс Қазақстан облысы бойынша департаментi" республикалық мемлекеттік мекемесі.</w:t>
      </w:r>
    </w:p>
    <w:p w:rsidR="00F84B59" w:rsidRDefault="00891E5A">
      <w:pPr>
        <w:spacing w:after="0"/>
        <w:jc w:val="both"/>
      </w:pPr>
      <w:bookmarkStart w:id="1269" w:name="z1555"/>
      <w:bookmarkEnd w:id="1268"/>
      <w:r>
        <w:rPr>
          <w:color w:val="000000"/>
          <w:sz w:val="28"/>
        </w:rPr>
        <w:t>      34. "Қазақстан Республикасы Инвестициялар және даму министрлігі Техникалық реттеу және метрология комитетiнің Қарағанды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Қарағанды облысы бойынша департаментi" республикалық мемлекеттік мекемесі.</w:t>
      </w:r>
    </w:p>
    <w:p w:rsidR="00F84B59" w:rsidRDefault="00891E5A">
      <w:pPr>
        <w:spacing w:after="0"/>
        <w:jc w:val="both"/>
      </w:pPr>
      <w:bookmarkStart w:id="1270" w:name="z1556"/>
      <w:bookmarkEnd w:id="1269"/>
      <w:r>
        <w:rPr>
          <w:color w:val="000000"/>
          <w:sz w:val="28"/>
        </w:rPr>
        <w:t>      35. "Қазақстан Республикасы Инвестициялар және даму министрлігі Техникалық реттеу және метрология комитетiнің Қостанай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Қостанай облысы бойынша департаментi" республикалық мемлекеттік мекемесі.</w:t>
      </w:r>
    </w:p>
    <w:p w:rsidR="00F84B59" w:rsidRDefault="00891E5A">
      <w:pPr>
        <w:spacing w:after="0"/>
        <w:jc w:val="both"/>
      </w:pPr>
      <w:bookmarkStart w:id="1271" w:name="z1557"/>
      <w:bookmarkEnd w:id="1270"/>
      <w:r>
        <w:rPr>
          <w:color w:val="000000"/>
          <w:sz w:val="28"/>
        </w:rPr>
        <w:t>      36. "Қазақстан Республикасы Инвестициялар және даму министрлігі Техникалық реттеу және метрология комитетiнің Қызылорда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Қызылорда облысы бойынша департаментi" республикалық мемлекеттік мекемесі.</w:t>
      </w:r>
    </w:p>
    <w:p w:rsidR="00F84B59" w:rsidRDefault="00891E5A">
      <w:pPr>
        <w:spacing w:after="0"/>
        <w:jc w:val="both"/>
      </w:pPr>
      <w:bookmarkStart w:id="1272" w:name="z1558"/>
      <w:bookmarkEnd w:id="1271"/>
      <w:r>
        <w:rPr>
          <w:color w:val="000000"/>
          <w:sz w:val="28"/>
        </w:rPr>
        <w:t>      37. "Қазақстан Республикасы Инвестициялар және даму министрлігі Техникалық реттеу және метрология комитетiнің Маңғыстау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Маңғыстау облысы бойынша департаментi" республикалық мемлекеттік мекемесі.</w:t>
      </w:r>
    </w:p>
    <w:p w:rsidR="00F84B59" w:rsidRDefault="00891E5A">
      <w:pPr>
        <w:spacing w:after="0"/>
        <w:jc w:val="both"/>
      </w:pPr>
      <w:bookmarkStart w:id="1273" w:name="z1559"/>
      <w:bookmarkEnd w:id="1272"/>
      <w:r>
        <w:rPr>
          <w:color w:val="000000"/>
          <w:sz w:val="28"/>
        </w:rPr>
        <w:t>      38. "Қазақстан Республикасы Инвестициялар және даму министрлігі Техникалық реттеу және метрология комитетiнің Түркістан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Түркістан облысы бойынша департаментi" республикалық мемлекеттік мекемесі.</w:t>
      </w:r>
    </w:p>
    <w:p w:rsidR="00F84B59" w:rsidRDefault="00891E5A">
      <w:pPr>
        <w:spacing w:after="0"/>
        <w:jc w:val="both"/>
      </w:pPr>
      <w:bookmarkStart w:id="1274" w:name="z1560"/>
      <w:bookmarkEnd w:id="1273"/>
      <w:r>
        <w:rPr>
          <w:color w:val="000000"/>
          <w:sz w:val="28"/>
        </w:rPr>
        <w:t xml:space="preserve">      39. "Қазақстан Республикасы Инвестициялар және даму министрлігі Техникалық реттеу және метрология комитетiнің Павлодар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w:t>
      </w:r>
      <w:r>
        <w:rPr>
          <w:color w:val="000000"/>
          <w:sz w:val="28"/>
        </w:rPr>
        <w:lastRenderedPageBreak/>
        <w:t>метрология комитетiнің Павлодар облысы бойынша департаментi" республикалық мемлекеттік мекемесі.</w:t>
      </w:r>
    </w:p>
    <w:p w:rsidR="00F84B59" w:rsidRDefault="00891E5A">
      <w:pPr>
        <w:spacing w:after="0"/>
        <w:jc w:val="both"/>
      </w:pPr>
      <w:bookmarkStart w:id="1275" w:name="z1561"/>
      <w:bookmarkEnd w:id="1274"/>
      <w:r>
        <w:rPr>
          <w:color w:val="000000"/>
          <w:sz w:val="28"/>
        </w:rPr>
        <w:t>      40. "Қазақстан Республикасы Инвестициялар және даму министрлігі Техникалық реттеу және метрология комитетiнің Солтүстік Қазақстан облысы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Солтүстік Қазақстан облысы бойынша департаментi" республикалық мемлекеттік мекемесі.</w:t>
      </w:r>
    </w:p>
    <w:p w:rsidR="00F84B59" w:rsidRDefault="00891E5A">
      <w:pPr>
        <w:spacing w:after="0"/>
        <w:jc w:val="both"/>
      </w:pPr>
      <w:bookmarkStart w:id="1276" w:name="z1562"/>
      <w:bookmarkEnd w:id="1275"/>
      <w:r>
        <w:rPr>
          <w:color w:val="000000"/>
          <w:sz w:val="28"/>
        </w:rPr>
        <w:t>      41. "Қазақстан Республикасы Инвестициялар және даму министрлігі Техникалық реттеу және метрология комитетiнің Шымкент қаласы бойынша департаментi" республикалық мемлекеттік мекемесі – "Қазақстан Республикасы Индустрия және инфрақұрылымдық даму министрлігі Техникалық реттеу және метрология комитетiнің Шымкент қаласы бойынша департаментi" республикалық мемлекеттік мекемесі.</w:t>
      </w:r>
    </w:p>
    <w:p w:rsidR="00F84B59" w:rsidRDefault="00891E5A">
      <w:pPr>
        <w:spacing w:after="0"/>
        <w:jc w:val="both"/>
      </w:pPr>
      <w:bookmarkStart w:id="1277" w:name="z1563"/>
      <w:bookmarkEnd w:id="1276"/>
      <w:r>
        <w:rPr>
          <w:color w:val="000000"/>
          <w:sz w:val="28"/>
        </w:rPr>
        <w:t>      42. "Қазақстан Республикасы Инвестициялар және даму министрлігі Геология және жер қойнауын пайдалану комитетiнiң Өскемен қаласындағы "Шығысқазжерқойнауы" Шығыс Қазақстан өңiраралық геология және жер қойнауын пайдалану департаментi" республикалық мемлекеттік мекемесі – "Қазақстан Республикасы Индустрия және инфрақұрылымдық даму министрлігі Геология және жер қойнауын пайдалану комитетiнiң Өскемен қаласындағы "Шығысқазжерқойнауы" Шығыс Қазақстан өңiраралық геология және жер қойнауын пайдалану департаментi" республикалық мемлекеттік мекемесі.</w:t>
      </w:r>
    </w:p>
    <w:p w:rsidR="00F84B59" w:rsidRDefault="00891E5A">
      <w:pPr>
        <w:spacing w:after="0"/>
        <w:jc w:val="both"/>
      </w:pPr>
      <w:bookmarkStart w:id="1278" w:name="z1564"/>
      <w:bookmarkEnd w:id="1277"/>
      <w:r>
        <w:rPr>
          <w:color w:val="000000"/>
          <w:sz w:val="28"/>
        </w:rPr>
        <w:t>      43. "Қазақстан Республикасы Инвестициялар және даму министрлігі Геология және жер қойнауын пайдалану комитетiнiң Ақтөбе қаласындағы "Батысқазжерқойнауы" Батыс Қазақстан өңiраралық геология және жер қойнауын пайдалану департаментi" республикалық мемлекеттік мекемесі – "Қазақстан Республикасы Индустрия және инфрақұрылымдық даму министрлігі Геология және жер қойнауын пайдалану комитетiнiң Ақтөбе қаласындағы "Батысқазжерқойнауы" Батыс Қазақстан өңiраралық геология және жер қойнауын пайдалану департаментi" республикалық мемлекеттік мекемесі.</w:t>
      </w:r>
    </w:p>
    <w:p w:rsidR="00F84B59" w:rsidRDefault="00891E5A">
      <w:pPr>
        <w:spacing w:after="0"/>
        <w:jc w:val="both"/>
      </w:pPr>
      <w:bookmarkStart w:id="1279" w:name="z1565"/>
      <w:bookmarkEnd w:id="1278"/>
      <w:r>
        <w:rPr>
          <w:color w:val="000000"/>
          <w:sz w:val="28"/>
        </w:rPr>
        <w:t xml:space="preserve">      44. "Қазақстан Республикасы Инвестициялар және даму министрлігі Геология және жер қойнауын пайдалану комитетiнiң Көкшетау қаласындағы "Солтүстiкқазжерқойнауы" Солтүстiк Қазақстан өңiраралық геология және жер қойнауын пайдалану департаментi" республикалық мемлекеттік мекемесі – "Қазақстан Республикасы Индустрия және инфрақұрылымдық даму министрлігі Геология және жер қойнауын пайдалану комитетiнiң Көкшетау қаласындағы </w:t>
      </w:r>
      <w:r>
        <w:rPr>
          <w:color w:val="000000"/>
          <w:sz w:val="28"/>
        </w:rPr>
        <w:lastRenderedPageBreak/>
        <w:t>"Солтүстiкқазжерқойнауы" Солтүстiк Қазақстан өңiраралық геология және жер қойнауын пайдалану департаментi" республикалық мемлекеттік мекемесі.</w:t>
      </w:r>
    </w:p>
    <w:p w:rsidR="00F84B59" w:rsidRDefault="00891E5A">
      <w:pPr>
        <w:spacing w:after="0"/>
        <w:jc w:val="both"/>
      </w:pPr>
      <w:bookmarkStart w:id="1280" w:name="z1566"/>
      <w:bookmarkEnd w:id="1279"/>
      <w:r>
        <w:rPr>
          <w:color w:val="000000"/>
          <w:sz w:val="28"/>
        </w:rPr>
        <w:t>      45. "Қазақстан Республикасы Инвестициялар және даму министрлігі Геология және жер қойнауын пайдалану комитетiнiң Қарағанды қаласындағы "Орталыққазжерқойнауы" Орталық Қазақстан өңiраралық геология және жер қойнауын пайдалану департаментi" республикалық мемлекеттік мекемесі – "Қазақстан Республикасы Индустрия және инфрақұрылымдық даму министрлігі Геология және жер қойнауын пайдалану комитетiнiң Қарағанды қаласындағы "Орталыққазжерқойнауы" Орталық Қазақстан өңiраралық геология және жер қойнауын пайдалану департаментi" республикалық мемлекеттік мекемесі.</w:t>
      </w:r>
    </w:p>
    <w:p w:rsidR="00F84B59" w:rsidRDefault="00891E5A">
      <w:pPr>
        <w:spacing w:after="0"/>
        <w:jc w:val="both"/>
      </w:pPr>
      <w:bookmarkStart w:id="1281" w:name="z1567"/>
      <w:bookmarkEnd w:id="1280"/>
      <w:r>
        <w:rPr>
          <w:color w:val="000000"/>
          <w:sz w:val="28"/>
        </w:rPr>
        <w:t>      46. "Қазақстан Республикасы Инвестициялар және даму министрлігі Геология және жер қойнауын пайдалану комитетiнiң Алматы қаласындағы "Оңтүстiкқазжерқойнауы" Оңтүстiк Қазақстан өңiраралық геология және жер қойнауын пайдалану департаментi" республикалық мемлекеттік мекемесі – "Қазақстан Республикасы Индустрия және инфрақұрылымдық даму министрлігі Геология және жер қойнауын пайдалану комитетiнiң Алматы қаласындағы "Оңтүстiкқазжерқойнауы" Оңтүстiк Қазақстан өңiраралық геология және жер қойнауын пайдалану департаментi" республикалық мемлекеттік мекемесі.</w:t>
      </w:r>
    </w:p>
    <w:p w:rsidR="00F84B59" w:rsidRDefault="00891E5A">
      <w:pPr>
        <w:spacing w:after="0"/>
        <w:jc w:val="both"/>
      </w:pPr>
      <w:bookmarkStart w:id="1282" w:name="z1568"/>
      <w:bookmarkEnd w:id="1281"/>
      <w:r>
        <w:rPr>
          <w:color w:val="000000"/>
          <w:sz w:val="28"/>
        </w:rPr>
        <w:t>      47. "Қазақстан Республикасының Инвестициялар және даму министрлігі Азаматтық авиация комитетінің Өңіраралық ұшу қауіпсіздігі инспекциясы" республикалық мемлекеттік мекемесі – "Қазақстан Республикасы Индустрия және инфрақұрылымдық даму министрлігі Азаматтық авиация комитетінің Өңіраралық ұшу қауіпсіздігі инспекциясы" республикалық мемлекеттік мекемесі.</w:t>
      </w:r>
    </w:p>
    <w:p w:rsidR="00F84B59" w:rsidRDefault="00891E5A">
      <w:pPr>
        <w:spacing w:after="0"/>
        <w:jc w:val="both"/>
      </w:pPr>
      <w:bookmarkStart w:id="1283" w:name="z1569"/>
      <w:bookmarkEnd w:id="1282"/>
      <w:r>
        <w:rPr>
          <w:color w:val="000000"/>
          <w:sz w:val="28"/>
        </w:rPr>
        <w:t xml:space="preserve">       48. "Қазақстан Республикасы Инвестициялар және даму министрлігі Көлік комитетінің "Астана қаласы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"Астана қаласы бойынша көліктік бақылау инспекциясы" республикалық мемлекеттік мекемесі. </w:t>
      </w:r>
    </w:p>
    <w:p w:rsidR="00F84B59" w:rsidRDefault="00891E5A">
      <w:pPr>
        <w:spacing w:after="0"/>
        <w:jc w:val="both"/>
      </w:pPr>
      <w:bookmarkStart w:id="1284" w:name="z1570"/>
      <w:bookmarkEnd w:id="1283"/>
      <w:r>
        <w:rPr>
          <w:color w:val="000000"/>
          <w:sz w:val="28"/>
        </w:rPr>
        <w:t>      49. "Қазақстан Республикасы Инвестициялар және даму министрлігі Көлік комитетінің "Алматы қаласы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"Алматы қаласы бойынша көліктік бақылау инспекциясы" республикалық мемлекеттік мекемесі.</w:t>
      </w:r>
    </w:p>
    <w:p w:rsidR="00F84B59" w:rsidRDefault="00891E5A">
      <w:pPr>
        <w:spacing w:after="0"/>
        <w:jc w:val="both"/>
      </w:pPr>
      <w:bookmarkStart w:id="1285" w:name="z1571"/>
      <w:bookmarkEnd w:id="1284"/>
      <w:r>
        <w:rPr>
          <w:color w:val="000000"/>
          <w:sz w:val="28"/>
        </w:rPr>
        <w:t xml:space="preserve">      50. "Қазақстан Республикасы Инвестициялар және даму министрлігі Көлік комитетінің "Ақмола облысы бойынша көліктік бақылау инспекциясы" республикалық мемлекеттік мекемесі – "Қазақстан Республикасы Индустрия </w:t>
      </w:r>
      <w:r>
        <w:rPr>
          <w:color w:val="000000"/>
          <w:sz w:val="28"/>
        </w:rPr>
        <w:lastRenderedPageBreak/>
        <w:t>және инфрақұрылымдық даму министрлігі Көлік комитетінің "Ақмола облысы бойынша көліктік бақылау инспекциясы" республикалық мемлекеттік мекемесіне.</w:t>
      </w:r>
    </w:p>
    <w:p w:rsidR="00F84B59" w:rsidRDefault="00891E5A">
      <w:pPr>
        <w:spacing w:after="0"/>
        <w:jc w:val="both"/>
      </w:pPr>
      <w:bookmarkStart w:id="1286" w:name="z1572"/>
      <w:bookmarkEnd w:id="1285"/>
      <w:r>
        <w:rPr>
          <w:color w:val="000000"/>
          <w:sz w:val="28"/>
        </w:rPr>
        <w:t>      51. "Қазақстан Республикасы Инвестициялар және даму министрлігі Көлік комитетінің "Ақтөбе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"Ақтөбе облысы бойынша көліктік бақылау инспекциясы" республикалық мемлекеттік мекемесі.</w:t>
      </w:r>
    </w:p>
    <w:p w:rsidR="00F84B59" w:rsidRDefault="00891E5A">
      <w:pPr>
        <w:spacing w:after="0"/>
        <w:jc w:val="both"/>
      </w:pPr>
      <w:bookmarkStart w:id="1287" w:name="z1573"/>
      <w:bookmarkEnd w:id="1286"/>
      <w:r>
        <w:rPr>
          <w:color w:val="000000"/>
          <w:sz w:val="28"/>
        </w:rPr>
        <w:t>      52. "Қазақстан Республикасы Инвестициялар және даму министрлігі Көлік комитетінің "Алматы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"Алматы облысы бойынша көліктік бақылау инспекциясы" республикалық мемлекеттік мекемесі.</w:t>
      </w:r>
    </w:p>
    <w:p w:rsidR="00F84B59" w:rsidRDefault="00891E5A">
      <w:pPr>
        <w:spacing w:after="0"/>
        <w:jc w:val="both"/>
      </w:pPr>
      <w:bookmarkStart w:id="1288" w:name="z1574"/>
      <w:bookmarkEnd w:id="1287"/>
      <w:r>
        <w:rPr>
          <w:color w:val="000000"/>
          <w:sz w:val="28"/>
        </w:rPr>
        <w:t>      53. "Қазақстан Республикасы Инвестициялар және даму министрлігі Көлік комитетінің "Атырау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"Атырау облысы бойынша көліктік бақылау инспекциясы" республикалық мемлекеттік мекемесі.</w:t>
      </w:r>
    </w:p>
    <w:p w:rsidR="00F84B59" w:rsidRDefault="00891E5A">
      <w:pPr>
        <w:spacing w:after="0"/>
        <w:jc w:val="both"/>
      </w:pPr>
      <w:bookmarkStart w:id="1289" w:name="z1575"/>
      <w:bookmarkEnd w:id="1288"/>
      <w:r>
        <w:rPr>
          <w:color w:val="000000"/>
          <w:sz w:val="28"/>
        </w:rPr>
        <w:t>      54. "Қазақстан Республикасы Инвестициялар және даму министрлігі Көлік комитетінің "Шығыс Қазақстан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"Шығыс Қазақстан облысы бойынша көліктік бақылау инспекциясы" республикалық мемлекеттік мекемесі.</w:t>
      </w:r>
    </w:p>
    <w:p w:rsidR="00F84B59" w:rsidRDefault="00891E5A">
      <w:pPr>
        <w:spacing w:after="0"/>
        <w:jc w:val="both"/>
      </w:pPr>
      <w:bookmarkStart w:id="1290" w:name="z1576"/>
      <w:bookmarkEnd w:id="1289"/>
      <w:r>
        <w:rPr>
          <w:color w:val="000000"/>
          <w:sz w:val="28"/>
        </w:rPr>
        <w:t>      55. "Қазақстан Республикасы Инвестициялар және даму министрлігі Көлік комитетінің "Жамбыл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"Жамбыл облысы бойынша көліктік бақылау инспекциясы" республикалық мемлекеттік мекемесі.</w:t>
      </w:r>
    </w:p>
    <w:p w:rsidR="00F84B59" w:rsidRDefault="00891E5A">
      <w:pPr>
        <w:spacing w:after="0"/>
        <w:jc w:val="both"/>
      </w:pPr>
      <w:bookmarkStart w:id="1291" w:name="z1577"/>
      <w:bookmarkEnd w:id="1290"/>
      <w:r>
        <w:rPr>
          <w:color w:val="000000"/>
          <w:sz w:val="28"/>
        </w:rPr>
        <w:t>      56. "Қазақстан Республикасы Инвестициялар және даму министрлігі Көлік комитетінің "Батыс Қазақстан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"Батыс Қазақстан облысы бойынша көліктік бақылау инспекциясы" республикалық мемлекеттік мекемесі.</w:t>
      </w:r>
    </w:p>
    <w:p w:rsidR="00F84B59" w:rsidRDefault="00891E5A">
      <w:pPr>
        <w:spacing w:after="0"/>
        <w:jc w:val="both"/>
      </w:pPr>
      <w:bookmarkStart w:id="1292" w:name="z1578"/>
      <w:bookmarkEnd w:id="1291"/>
      <w:r>
        <w:rPr>
          <w:color w:val="000000"/>
          <w:sz w:val="28"/>
        </w:rPr>
        <w:t xml:space="preserve">      57. "Қазақстан Республикасы Инвестициялар және даму министрлігі Көлік комитетінің "Қарағанды облысы бойынша көліктік бақылау инспекциясы" </w:t>
      </w:r>
      <w:r>
        <w:rPr>
          <w:color w:val="000000"/>
          <w:sz w:val="28"/>
        </w:rPr>
        <w:lastRenderedPageBreak/>
        <w:t>республикалық мемлекеттік мекемесі – "Қазақстан Республикасы Индустрия және инфрақұрылымдық даму министрлігі Көлік комитетінің "Қарағанды облысы бойынша көліктік бақылау инспекциясы" республикалық мемлекеттік мекемесі.</w:t>
      </w:r>
    </w:p>
    <w:p w:rsidR="00F84B59" w:rsidRDefault="00891E5A">
      <w:pPr>
        <w:spacing w:after="0"/>
        <w:jc w:val="both"/>
      </w:pPr>
      <w:bookmarkStart w:id="1293" w:name="z1579"/>
      <w:bookmarkEnd w:id="1292"/>
      <w:r>
        <w:rPr>
          <w:color w:val="000000"/>
          <w:sz w:val="28"/>
        </w:rPr>
        <w:t>      58. "Қазақстан Республикасы Инвестициялар және даму министрлігі Көлік комитетінің "Қостанай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"Қостанай облысы бойынша көліктік бақылау инспекциясы" республикалық мемлекеттік мекемесі.</w:t>
      </w:r>
    </w:p>
    <w:p w:rsidR="00F84B59" w:rsidRDefault="00891E5A">
      <w:pPr>
        <w:spacing w:after="0"/>
        <w:jc w:val="both"/>
      </w:pPr>
      <w:bookmarkStart w:id="1294" w:name="z1580"/>
      <w:bookmarkEnd w:id="1293"/>
      <w:r>
        <w:rPr>
          <w:color w:val="000000"/>
          <w:sz w:val="28"/>
        </w:rPr>
        <w:t>      59. "Қазақстан Республикасы Инвестициялар және даму министрлігі Көлік комитетінің "Қызылорда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"Қызылорда облысы бойынша көліктік бақылау инспекциясы" республикалық мемлекеттік мекемесі.</w:t>
      </w:r>
    </w:p>
    <w:p w:rsidR="00F84B59" w:rsidRDefault="00891E5A">
      <w:pPr>
        <w:spacing w:after="0"/>
        <w:jc w:val="both"/>
      </w:pPr>
      <w:bookmarkStart w:id="1295" w:name="z1581"/>
      <w:bookmarkEnd w:id="1294"/>
      <w:r>
        <w:rPr>
          <w:color w:val="000000"/>
          <w:sz w:val="28"/>
        </w:rPr>
        <w:t>      60. "Қазақстан Республикасы Инвестициялар және даму министрлігі Көлік комитетінің "Маңғыстау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"Маңғыстау облысы бойынша көліктік бақылау инспекциясы" республикалық мемлекеттік мекемесі.</w:t>
      </w:r>
    </w:p>
    <w:p w:rsidR="00F84B59" w:rsidRDefault="00891E5A">
      <w:pPr>
        <w:spacing w:after="0"/>
        <w:jc w:val="both"/>
      </w:pPr>
      <w:bookmarkStart w:id="1296" w:name="z1582"/>
      <w:bookmarkEnd w:id="1295"/>
      <w:r>
        <w:rPr>
          <w:color w:val="000000"/>
          <w:sz w:val="28"/>
        </w:rPr>
        <w:t>      61. "Қазақстан Республикасы Инвестициялар және даму министрлігі Көлік комитетінің "Павлодар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"Павлодар облысы бойынша көліктік бақылау инспекциясы" республикалық мемлекеттік мекемесі.</w:t>
      </w:r>
    </w:p>
    <w:p w:rsidR="00F84B59" w:rsidRDefault="00891E5A">
      <w:pPr>
        <w:spacing w:after="0"/>
        <w:jc w:val="both"/>
      </w:pPr>
      <w:bookmarkStart w:id="1297" w:name="z1583"/>
      <w:bookmarkEnd w:id="1296"/>
      <w:r>
        <w:rPr>
          <w:color w:val="000000"/>
          <w:sz w:val="28"/>
        </w:rPr>
        <w:t>      62. "Қазақстан Республикасы Инвестициялар және даму министрлігі Көлік комитетінің "Солтүстік Қазақстан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"Солтүстік Қазақстан облысы бойынша көліктік бақылау инспекциясы" республикалық мемлекеттік мекемесі.</w:t>
      </w:r>
    </w:p>
    <w:p w:rsidR="00F84B59" w:rsidRDefault="00891E5A">
      <w:pPr>
        <w:spacing w:after="0"/>
        <w:jc w:val="both"/>
      </w:pPr>
      <w:bookmarkStart w:id="1298" w:name="z1584"/>
      <w:bookmarkEnd w:id="1297"/>
      <w:r>
        <w:rPr>
          <w:color w:val="000000"/>
          <w:sz w:val="28"/>
        </w:rPr>
        <w:t>      63. "Қазақстан Республикасы Инвестициялар және даму министрлігі Көлік комитетінің "Түркістан облысы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"Түркістан облысы бойынша көліктік бақылау инспекциясы" республикалық мемлекеттік мекемесі.</w:t>
      </w:r>
    </w:p>
    <w:p w:rsidR="00F84B59" w:rsidRDefault="00891E5A">
      <w:pPr>
        <w:spacing w:after="0"/>
        <w:jc w:val="both"/>
      </w:pPr>
      <w:bookmarkStart w:id="1299" w:name="z1585"/>
      <w:bookmarkEnd w:id="1298"/>
      <w:r>
        <w:rPr>
          <w:color w:val="000000"/>
          <w:sz w:val="28"/>
        </w:rPr>
        <w:lastRenderedPageBreak/>
        <w:t>      64. "Қазақстан Республикасы Инвестициялар және даму министрлігі Көлік комитетінің "Шымкент қаласы бойынша көліктік бақылау инспекциясы" республикалық мемлекеттік мекемесі – "Қазақстан Республикасы Индустрия және инфрақұрылымдық даму министрлігі Көлік комитетінің "Шымкент қаласы бойынша көліктік бақылау инспекциясы" республикалық мемлекеттік мекемесі.</w:t>
      </w:r>
    </w:p>
    <w:p w:rsidR="00F84B59" w:rsidRDefault="00891E5A">
      <w:pPr>
        <w:spacing w:after="0"/>
        <w:jc w:val="both"/>
      </w:pPr>
      <w:bookmarkStart w:id="1300" w:name="z1586"/>
      <w:bookmarkEnd w:id="1299"/>
      <w:r>
        <w:rPr>
          <w:color w:val="000000"/>
          <w:sz w:val="28"/>
        </w:rPr>
        <w:t>      65. "Қазақстан Республикасы Инвестициялар және даму министрлігі Көлік комитетінің "Ақтау және Баутино порттарының теңіз әкімшілігі" республикалық мемлекеттік мекемесі – "Қазақстан Республикасы Индустрия және инфрақұрылымдық даму министрлігі Көлік комитетінің "Ақтау және Баутино порттарының теңіз әкімшілігі" республикалық мемлекеттік мекемесі.</w:t>
      </w:r>
    </w:p>
    <w:tbl>
      <w:tblPr>
        <w:tblW w:w="0" w:type="auto"/>
        <w:tblCellSpacing w:w="0" w:type="auto"/>
        <w:tblLook w:val="04A0" w:firstRow="1" w:lastRow="0" w:firstColumn="1" w:lastColumn="0" w:noHBand="0" w:noVBand="1"/>
      </w:tblPr>
      <w:tblGrid>
        <w:gridCol w:w="5952"/>
        <w:gridCol w:w="3825"/>
      </w:tblGrid>
      <w:tr w:rsidR="00F84B59">
        <w:trPr>
          <w:trHeight w:val="30"/>
          <w:tblCellSpacing w:w="0" w:type="auto"/>
        </w:trPr>
        <w:tc>
          <w:tcPr>
            <w:tcW w:w="7780" w:type="dxa"/>
            <w:tcMar>
              <w:top w:w="15" w:type="dxa"/>
              <w:left w:w="15" w:type="dxa"/>
              <w:bottom w:w="15" w:type="dxa"/>
              <w:right w:w="15" w:type="dxa"/>
            </w:tcMar>
            <w:vAlign w:val="center"/>
          </w:tcPr>
          <w:bookmarkEnd w:id="1300"/>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Қазақстан Республикасы</w:t>
            </w:r>
            <w:r>
              <w:br/>
            </w:r>
            <w:r>
              <w:rPr>
                <w:color w:val="000000"/>
                <w:sz w:val="20"/>
              </w:rPr>
              <w:t>Үкіметінің</w:t>
            </w:r>
            <w:r>
              <w:br/>
            </w:r>
            <w:r>
              <w:rPr>
                <w:color w:val="000000"/>
                <w:sz w:val="20"/>
              </w:rPr>
              <w:t>2018 жылғы 29 желтоқсандағы</w:t>
            </w:r>
            <w:r>
              <w:br/>
            </w:r>
            <w:r>
              <w:rPr>
                <w:color w:val="000000"/>
                <w:sz w:val="20"/>
              </w:rPr>
              <w:t>№ 936 қаулысына</w:t>
            </w:r>
            <w:r>
              <w:br/>
            </w:r>
            <w:r>
              <w:rPr>
                <w:color w:val="000000"/>
                <w:sz w:val="20"/>
              </w:rPr>
              <w:t>2-қосымша</w:t>
            </w:r>
          </w:p>
        </w:tc>
      </w:tr>
    </w:tbl>
    <w:p w:rsidR="00F84B59" w:rsidRDefault="00891E5A">
      <w:pPr>
        <w:spacing w:after="0"/>
      </w:pPr>
      <w:bookmarkStart w:id="1301" w:name="z1592"/>
      <w:r>
        <w:rPr>
          <w:b/>
          <w:color w:val="000000"/>
        </w:rPr>
        <w:t xml:space="preserve"> Қайта аталатын республикалық заңды тұлғалардың тізбесі</w:t>
      </w:r>
    </w:p>
    <w:p w:rsidR="00F84B59" w:rsidRDefault="00891E5A">
      <w:pPr>
        <w:spacing w:after="0"/>
      </w:pPr>
      <w:bookmarkStart w:id="1302" w:name="z1593"/>
      <w:bookmarkEnd w:id="1301"/>
      <w:r>
        <w:rPr>
          <w:b/>
          <w:color w:val="000000"/>
        </w:rPr>
        <w:t xml:space="preserve">  Республикалық мемлекеттiк кәсiпорындар</w:t>
      </w:r>
    </w:p>
    <w:bookmarkEnd w:id="1302"/>
    <w:p w:rsidR="00F84B59" w:rsidRDefault="00891E5A">
      <w:pPr>
        <w:spacing w:after="0"/>
        <w:jc w:val="both"/>
      </w:pPr>
      <w:r>
        <w:rPr>
          <w:color w:val="FF0000"/>
          <w:sz w:val="28"/>
        </w:rPr>
        <w:t xml:space="preserve">       Ескерту. Тізбеде орыс тіліндегі мәтініне өзгеріс енгізілді, қазақ тіліндегі мәтін өзгермейді - ҚР Үкіметінің 31.07.2019 № 561 қаулысымен.</w:t>
      </w:r>
    </w:p>
    <w:p w:rsidR="00F84B59" w:rsidRDefault="00891E5A">
      <w:pPr>
        <w:spacing w:after="0"/>
        <w:jc w:val="both"/>
      </w:pPr>
      <w:bookmarkStart w:id="1303" w:name="z1594"/>
      <w:r>
        <w:rPr>
          <w:color w:val="000000"/>
          <w:sz w:val="28"/>
        </w:rPr>
        <w:t>      1. "Қазақстан Республикасы Инвестициялар және даму министрлігі Азаматтық авиация комитетінің "Қазаэронавигация" шаруашылық жүргізу құқығындағы республикалық мемлекеттік кәсіпорны – "Қазақстан Республикасы Индустрия және инфрақұрылымдық даму министрлігі Азаматтық авиация комитетінің "Қазаэронавигация" шаруашылық жүргізу құқығындағы республикалық мемлекеттік кәсіпорны.</w:t>
      </w:r>
    </w:p>
    <w:p w:rsidR="00F84B59" w:rsidRDefault="00891E5A">
      <w:pPr>
        <w:spacing w:after="0"/>
        <w:jc w:val="both"/>
      </w:pPr>
      <w:bookmarkStart w:id="1304" w:name="z1595"/>
      <w:bookmarkEnd w:id="1303"/>
      <w:r>
        <w:rPr>
          <w:color w:val="000000"/>
          <w:sz w:val="28"/>
        </w:rPr>
        <w:t>      2. "Қазақстан Республикасы Инвестициялар және даму министрлігі Индустриялық даму және өнеркәсіптік қауіпсіздік комитетінің "Жезқазғансирекмет" шаруашылық жүргiзу құқығындағы республикалық мемлекеттiк кәсiпорны – "Қазақстан Республикасы Индустрия және инфрақұрылымдық даму министрлігі Индустриялық даму және өнеркәсіптік қауіпсіздік комитетінің "Жезқазғансирекмет" шаруашылық жүргiзу құқығындағы республикалық мемлекеттiк кәсiпорны.</w:t>
      </w:r>
    </w:p>
    <w:p w:rsidR="00F84B59" w:rsidRDefault="00891E5A">
      <w:pPr>
        <w:spacing w:after="0"/>
        <w:jc w:val="both"/>
      </w:pPr>
      <w:bookmarkStart w:id="1305" w:name="z1596"/>
      <w:bookmarkEnd w:id="1304"/>
      <w:r>
        <w:rPr>
          <w:color w:val="000000"/>
          <w:sz w:val="28"/>
        </w:rPr>
        <w:t xml:space="preserve">      3. "Қазақстан Республикасы Инвестициялар және даму министрлігі Индустриялық даму және өнеркәсіптік қауіпсіздік комитетінің "Қазақстан Республикасының минералдық шикізатты кешенді қайта өңдеу жөніндегі ұлттық орталығы" шаруашылық жүргiзу құқығындағы республикалық мемлекеттік кәсіпорны – "Қазақстан Республикасы Индустрия және инфрақұрылымдық даму министрлігі Индустриялық даму және өнеркәсіптік қауіпсіздік комитетінің "Қазақстан Республикасының минералдық шикізатты кешенді қайта өңдеу </w:t>
      </w:r>
      <w:r>
        <w:rPr>
          <w:color w:val="000000"/>
          <w:sz w:val="28"/>
        </w:rPr>
        <w:lastRenderedPageBreak/>
        <w:t>жөніндегі ұлттық орталығы" шаруашылық жүргiзу құқығындағы республикалық мемлекеттік кәсіпорны.</w:t>
      </w:r>
    </w:p>
    <w:p w:rsidR="00F84B59" w:rsidRDefault="00891E5A">
      <w:pPr>
        <w:spacing w:after="0"/>
        <w:jc w:val="both"/>
      </w:pPr>
      <w:bookmarkStart w:id="1306" w:name="z1597"/>
      <w:bookmarkEnd w:id="1305"/>
      <w:r>
        <w:rPr>
          <w:color w:val="000000"/>
          <w:sz w:val="28"/>
        </w:rPr>
        <w:t>      4. "Қазақстан Республикасы Инвестициялар және даму министрлігі Индустриялық даму және өнеркәсіптік қауіпсіздік комитетінің "Ұлттық технологиялық болжау орталығы" шаруашылық жүргiзу құқығындағы республикалық мемлекеттiк кәсiпорны – "Қазақстан Республикасы Индустрия және инфрақұрылымдық даму министрлігі Индустриялық даму және өнеркәсіптік қауіпсіздік комитетінің "Ұлттық технологиялық болжау орталығы" шаруашылық жүргiзу құқығындағы республикалық мемлекеттiк кәсiпорны.</w:t>
      </w:r>
    </w:p>
    <w:p w:rsidR="00F84B59" w:rsidRDefault="00891E5A">
      <w:pPr>
        <w:spacing w:after="0"/>
        <w:jc w:val="both"/>
      </w:pPr>
      <w:bookmarkStart w:id="1307" w:name="z1598"/>
      <w:bookmarkEnd w:id="1306"/>
      <w:r>
        <w:rPr>
          <w:color w:val="000000"/>
          <w:sz w:val="28"/>
        </w:rPr>
        <w:t>      5. "Қазақстан Республикасы Инвестициялар және даму министрлігі Техникалық реттеу және метрология комитетінің "Қазақстан стандарттау және сертификаттау институты (ҚазСтИн)" шаруашылық жүргiзу құқығындағы республикалық мемлекеттiк кәсiпорны – "Қазақстан Республикасы Индустрия және инфрақұрылымдық даму министрлігі Техникалық реттеу және метрология комитетінің "Қазақстан стандарттау және сертификаттау институты (ҚазСтИн)" шаруашылық жүргiзу құқығындағы республикалық мемлекеттiк кәсiпорны.</w:t>
      </w:r>
    </w:p>
    <w:p w:rsidR="00F84B59" w:rsidRDefault="00891E5A">
      <w:pPr>
        <w:spacing w:after="0"/>
        <w:jc w:val="both"/>
      </w:pPr>
      <w:bookmarkStart w:id="1308" w:name="z1599"/>
      <w:bookmarkEnd w:id="1307"/>
      <w:r>
        <w:rPr>
          <w:color w:val="000000"/>
          <w:sz w:val="28"/>
        </w:rPr>
        <w:t>      6. "Қазақстан Республикасы Инвестициялар және даму министрлігі Техникалық реттеу және метрология комитетінің "Қазақстан метрология институты (ҚазМетрИн)" шаруашылық жүргiзу құқығындағы республикалық мемлекеттiк кәсiпорны – "Қазақстан Республикасы Индустрия және инфрақұрылымдық даму министрлігі Техникалық реттеу және метрология комитетінің "Қазақстан метрология институты (ҚазМетрИн)" шаруашылық жүргiзу құқығындағы республикалық мемлекеттiк кәсiпорны.</w:t>
      </w:r>
    </w:p>
    <w:p w:rsidR="00F84B59" w:rsidRDefault="00891E5A">
      <w:pPr>
        <w:spacing w:after="0"/>
        <w:jc w:val="both"/>
      </w:pPr>
      <w:bookmarkStart w:id="1309" w:name="z1600"/>
      <w:bookmarkEnd w:id="1308"/>
      <w:r>
        <w:rPr>
          <w:color w:val="000000"/>
          <w:sz w:val="28"/>
        </w:rPr>
        <w:t>      7. Қазақстан Республикасы Инвестициялар және даму министрлігі Индустриялық даму және өнеркәсіптік қауіпсіздік комитетінің "Кәсіби әскерилендірілген авариялық-құтқару қызметі" шаруашылық жүргізу құқығындағы республикалық мемлекеттік кәсіпорны – Қазақстан Республикасы Индустрия және инфрақұрылымдық даму министрлігі Индустриялық даму және өнеркәсіптік қауіпсіздік комитетінің "Кәсіби әскерилендірілген авариялық-құтқару қызметі" шаруашылық жүргізу құқығындағы республикалық мемлекеттік кәсіпорны.</w:t>
      </w:r>
    </w:p>
    <w:p w:rsidR="00F84B59" w:rsidRDefault="00891E5A">
      <w:pPr>
        <w:spacing w:after="0"/>
        <w:jc w:val="both"/>
      </w:pPr>
      <w:bookmarkStart w:id="1310" w:name="z1601"/>
      <w:bookmarkEnd w:id="1309"/>
      <w:r>
        <w:rPr>
          <w:color w:val="000000"/>
          <w:sz w:val="28"/>
        </w:rPr>
        <w:t xml:space="preserve">      8. Қазақстан Республикасы Инвестициялар және даму министрлігі Құрылыс және тұрғын үй-коммуналдық шаруашылық істері комитетінің "Жобалардың мемлекеттік ведомстводан тыс сараптамасы" республикалық мемлекеттік кәсіпорны – Қазақстан Республикасы Индустрия және инфрақұрылымдық даму министрлігі Құрылыс және тұрғын үй-коммуналдық шаруашылық істері </w:t>
      </w:r>
      <w:r>
        <w:rPr>
          <w:color w:val="000000"/>
          <w:sz w:val="28"/>
        </w:rPr>
        <w:lastRenderedPageBreak/>
        <w:t>комитетінің "Жобалардың мемлекеттік ведомстводан тыс сараптамасы" республикалық мемлекеттік кәсіпорны.</w:t>
      </w:r>
    </w:p>
    <w:p w:rsidR="00F84B59" w:rsidRDefault="00891E5A">
      <w:pPr>
        <w:spacing w:after="0"/>
        <w:jc w:val="both"/>
      </w:pPr>
      <w:bookmarkStart w:id="1311" w:name="z1602"/>
      <w:bookmarkEnd w:id="1310"/>
      <w:r>
        <w:rPr>
          <w:color w:val="000000"/>
          <w:sz w:val="28"/>
        </w:rPr>
        <w:t>      9. Қазақстан Республикасы Инвестициялар және даму министрлігі Құрылыс және тұрғын үй-коммуналдық шаруашылық істері комитетінің "Республикалық мемлекеттік қала құрылысын жоспарлау және кадастр орталығы" шаруашылық жүргізу құқығындағы республикалық мемлекеттік кәсіпорны – Қазақстан Республикасы Индустрия және инфрақұрылымдық даму министрлігі Құрылыс және тұрғын үй-коммуналдық шаруашылық істері комитетінің "Республикалық мемлекеттік қала құрылысын жоспарлау және кадастр орталығы" шаруашылық жүргізу құқығындағы республикалық мемлекеттік кәсіпорны.</w:t>
      </w:r>
    </w:p>
    <w:p w:rsidR="00F84B59" w:rsidRDefault="00891E5A">
      <w:pPr>
        <w:spacing w:after="0"/>
      </w:pPr>
      <w:bookmarkStart w:id="1312" w:name="z1603"/>
      <w:bookmarkEnd w:id="1311"/>
      <w:r>
        <w:rPr>
          <w:b/>
          <w:color w:val="000000"/>
        </w:rPr>
        <w:t xml:space="preserve"> Республикалық мемлекеттiк қазыналық кәсiпорындар</w:t>
      </w:r>
    </w:p>
    <w:p w:rsidR="00F84B59" w:rsidRDefault="00891E5A">
      <w:pPr>
        <w:spacing w:after="0"/>
        <w:jc w:val="both"/>
      </w:pPr>
      <w:bookmarkStart w:id="1313" w:name="z1604"/>
      <w:bookmarkEnd w:id="1312"/>
      <w:r>
        <w:rPr>
          <w:color w:val="000000"/>
          <w:sz w:val="28"/>
        </w:rPr>
        <w:t>      1. Қазақстан Республикасының Инвестициялар және даму министрлігі Көлік комитетінің "Қазақстан кеме қатынасының тіркелімі" республикалық мемлекеттік қазыналық кәсіпорны – Қазақстан Республикасы Индустрия және инфрақұрылымдық даму министрлігі Көлік комитетінің "Қазақстан кеме қатынасының тіркелімі" республикалық мемлекеттік қазыналық кәсіпорны.</w:t>
      </w:r>
    </w:p>
    <w:p w:rsidR="00F84B59" w:rsidRDefault="00891E5A">
      <w:pPr>
        <w:spacing w:after="0"/>
        <w:jc w:val="both"/>
      </w:pPr>
      <w:bookmarkStart w:id="1314" w:name="z1605"/>
      <w:bookmarkEnd w:id="1313"/>
      <w:r>
        <w:rPr>
          <w:color w:val="000000"/>
          <w:sz w:val="28"/>
        </w:rPr>
        <w:t>      2. Қазақстан Республикасының Инвестициялар және даму министрлігі Көлік комитетінің "Қазақстан су жолдары" республикалық мемлекеттік қазыналық кәсіпорны – Қазақстан Республикасы Индустрия және инфрақұрылымдық даму министрлігі Көлік комитетінің "Қазақстан су жолдары" республикалық мемлекеттік қазыналық кәсіпорны.</w:t>
      </w:r>
    </w:p>
    <w:p w:rsidR="00F84B59" w:rsidRDefault="00891E5A">
      <w:pPr>
        <w:spacing w:after="0"/>
      </w:pPr>
      <w:bookmarkStart w:id="1315" w:name="z1606"/>
      <w:bookmarkEnd w:id="1314"/>
      <w:r>
        <w:rPr>
          <w:b/>
          <w:color w:val="000000"/>
        </w:rPr>
        <w:t xml:space="preserve"> Республикалық мемлекеттік мекемелер</w:t>
      </w:r>
    </w:p>
    <w:p w:rsidR="00F84B59" w:rsidRDefault="00891E5A">
      <w:pPr>
        <w:spacing w:after="0"/>
        <w:jc w:val="both"/>
      </w:pPr>
      <w:bookmarkStart w:id="1316" w:name="z1607"/>
      <w:bookmarkEnd w:id="1315"/>
      <w:r>
        <w:rPr>
          <w:color w:val="000000"/>
          <w:sz w:val="28"/>
        </w:rPr>
        <w:t>      1. "Қазақстан Республикасы Инвестициялар және даму министрлігі Автомобиль жолдары комитетінің "Ақмолажолзертханасы"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"Ақмолажолзертханасы" республикалық мемлекеттік мекемесі.</w:t>
      </w:r>
    </w:p>
    <w:p w:rsidR="00F84B59" w:rsidRDefault="00891E5A">
      <w:pPr>
        <w:spacing w:after="0"/>
        <w:jc w:val="both"/>
      </w:pPr>
      <w:bookmarkStart w:id="1317" w:name="z1608"/>
      <w:bookmarkEnd w:id="1316"/>
      <w:r>
        <w:rPr>
          <w:color w:val="000000"/>
          <w:sz w:val="28"/>
        </w:rPr>
        <w:t>      2. "Қазақстан Республикасы Инвестициялар және даму министрлігі Автомобиль жолдары комитетінің "Ақтөбежолзертханасы"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"Ақтөбежолзертханасы" республикалық мемлекеттік мекемесі.</w:t>
      </w:r>
    </w:p>
    <w:p w:rsidR="00F84B59" w:rsidRDefault="00891E5A">
      <w:pPr>
        <w:spacing w:after="0"/>
        <w:jc w:val="both"/>
      </w:pPr>
      <w:bookmarkStart w:id="1318" w:name="z1609"/>
      <w:bookmarkEnd w:id="1317"/>
      <w:r>
        <w:rPr>
          <w:color w:val="000000"/>
          <w:sz w:val="28"/>
        </w:rPr>
        <w:t>      3. "Қазақстан Республикасы Инвестициялар және даму министрлігі Автомобиль жолдары комитетінің "Алматыжолзертханасы"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"Алматыжолзертханасы" республикалық мемлекеттік мекемесі.</w:t>
      </w:r>
    </w:p>
    <w:p w:rsidR="00F84B59" w:rsidRDefault="00891E5A">
      <w:pPr>
        <w:spacing w:after="0"/>
        <w:jc w:val="both"/>
      </w:pPr>
      <w:bookmarkStart w:id="1319" w:name="z1610"/>
      <w:bookmarkEnd w:id="1318"/>
      <w:r>
        <w:rPr>
          <w:color w:val="000000"/>
          <w:sz w:val="28"/>
        </w:rPr>
        <w:lastRenderedPageBreak/>
        <w:t>      4. "Қазақстан Республикасы Инвестициялар және даму министрлігі Автомобиль жолдары комитетінің "Атыраужолзертханасы"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"Атыраужолзертханасы" республикалық мемлекеттік мекемесі.</w:t>
      </w:r>
    </w:p>
    <w:p w:rsidR="00F84B59" w:rsidRDefault="00891E5A">
      <w:pPr>
        <w:spacing w:after="0"/>
        <w:jc w:val="both"/>
      </w:pPr>
      <w:bookmarkStart w:id="1320" w:name="z1611"/>
      <w:bookmarkEnd w:id="1319"/>
      <w:r>
        <w:rPr>
          <w:color w:val="000000"/>
          <w:sz w:val="28"/>
        </w:rPr>
        <w:t>      5. "Қазақстан Республикасы Инвестициялар және даму министрлігі Автомобиль жолдары комитетінің "Батысжолзертханасы"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"Батысжолзертханасы" республикалық мемлекеттік мекемесі.</w:t>
      </w:r>
    </w:p>
    <w:p w:rsidR="00F84B59" w:rsidRDefault="00891E5A">
      <w:pPr>
        <w:spacing w:after="0"/>
        <w:jc w:val="both"/>
      </w:pPr>
      <w:bookmarkStart w:id="1321" w:name="z1612"/>
      <w:bookmarkEnd w:id="1320"/>
      <w:r>
        <w:rPr>
          <w:color w:val="000000"/>
          <w:sz w:val="28"/>
        </w:rPr>
        <w:t>      6. "Қазақстан Республикасы Инвестициялар және даму министрлігі Автомобиль жолдары комитетінің "Жамбылжолзертханасы"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"Жамбылжолзертханасы" республикалық мемлекеттік мекемесі.</w:t>
      </w:r>
    </w:p>
    <w:p w:rsidR="00F84B59" w:rsidRDefault="00891E5A">
      <w:pPr>
        <w:spacing w:after="0"/>
        <w:jc w:val="both"/>
      </w:pPr>
      <w:bookmarkStart w:id="1322" w:name="z1613"/>
      <w:bookmarkEnd w:id="1321"/>
      <w:r>
        <w:rPr>
          <w:color w:val="000000"/>
          <w:sz w:val="28"/>
        </w:rPr>
        <w:t>      7. "Қазақстан Республикасы Инвестициялар және даму министрлігі Автомобиль жолдары комитетінің "Шығысжолзертханасы"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"Шығысжолзертханасы" республикалық мемлекеттік мекемесі.</w:t>
      </w:r>
    </w:p>
    <w:p w:rsidR="00F84B59" w:rsidRDefault="00891E5A">
      <w:pPr>
        <w:spacing w:after="0"/>
        <w:jc w:val="both"/>
      </w:pPr>
      <w:bookmarkStart w:id="1323" w:name="z1614"/>
      <w:bookmarkEnd w:id="1322"/>
      <w:r>
        <w:rPr>
          <w:color w:val="000000"/>
          <w:sz w:val="28"/>
        </w:rPr>
        <w:t>      8. "Қазақстан Республикасы Инвестициялар және даму министрлігі Автомобиль жолдары комитетінің "Қарағандыжолзертханасы"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"Қарағандыжолзертханасы" республикалық мемлекеттік мекемесі.</w:t>
      </w:r>
    </w:p>
    <w:p w:rsidR="00F84B59" w:rsidRDefault="00891E5A">
      <w:pPr>
        <w:spacing w:after="0"/>
        <w:jc w:val="both"/>
      </w:pPr>
      <w:bookmarkStart w:id="1324" w:name="z1615"/>
      <w:bookmarkEnd w:id="1323"/>
      <w:r>
        <w:rPr>
          <w:color w:val="000000"/>
          <w:sz w:val="28"/>
        </w:rPr>
        <w:t>      9. "Қазақстан Республикасы Инвестициялар және даму министрлігі Автомобиль жолдары комитетінің "Қызылордажолзертханасы"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"Қызылордажолзертханасы" республикалық мемлекеттік мекемесі.</w:t>
      </w:r>
    </w:p>
    <w:p w:rsidR="00F84B59" w:rsidRDefault="00891E5A">
      <w:pPr>
        <w:spacing w:after="0"/>
        <w:jc w:val="both"/>
      </w:pPr>
      <w:bookmarkStart w:id="1325" w:name="z1616"/>
      <w:bookmarkEnd w:id="1324"/>
      <w:r>
        <w:rPr>
          <w:color w:val="000000"/>
          <w:sz w:val="28"/>
        </w:rPr>
        <w:t>      10. "Қазақстан Республикасы Инвестициялар және даму министрлігі Автомобиль жолдары комитетінің "Қостанайжолзертханасы"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"Қостанайжолзертханасы" республикалық мемлекеттік мекемесі.</w:t>
      </w:r>
    </w:p>
    <w:p w:rsidR="00F84B59" w:rsidRDefault="00891E5A">
      <w:pPr>
        <w:spacing w:after="0"/>
        <w:jc w:val="both"/>
      </w:pPr>
      <w:bookmarkStart w:id="1326" w:name="z1617"/>
      <w:bookmarkEnd w:id="1325"/>
      <w:r>
        <w:rPr>
          <w:color w:val="000000"/>
          <w:sz w:val="28"/>
        </w:rPr>
        <w:t xml:space="preserve">      11. "Қазақстан Республикасы Инвестициялар және даму министрлігі Автомобиль жолдары комитетінің "Маңғыстаужолзертханасы" республикалық </w:t>
      </w:r>
      <w:r>
        <w:rPr>
          <w:color w:val="000000"/>
          <w:sz w:val="28"/>
        </w:rPr>
        <w:lastRenderedPageBreak/>
        <w:t>мемлекеттік мекемесі – "Қазақстан Республикасы Индустрия және инфрақұрылымдық даму министрлігі Автомобиль жолдары комитетінің "Маңғыстаужолзертханасы" республикалық мемлекеттік мекемесі.</w:t>
      </w:r>
    </w:p>
    <w:p w:rsidR="00F84B59" w:rsidRDefault="00891E5A">
      <w:pPr>
        <w:spacing w:after="0"/>
        <w:jc w:val="both"/>
      </w:pPr>
      <w:bookmarkStart w:id="1327" w:name="z1618"/>
      <w:bookmarkEnd w:id="1326"/>
      <w:r>
        <w:rPr>
          <w:color w:val="000000"/>
          <w:sz w:val="28"/>
        </w:rPr>
        <w:t>      12. "Қазақстан Республикасы Инвестициялар және даму министрлігі Автомобиль жолдары комитетінің "Павлодаржолзертханасы"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"Павлодаржолзертханасы" республикалық мемлекеттік мекемесі.</w:t>
      </w:r>
    </w:p>
    <w:p w:rsidR="00F84B59" w:rsidRDefault="00891E5A">
      <w:pPr>
        <w:spacing w:after="0"/>
        <w:jc w:val="both"/>
      </w:pPr>
      <w:bookmarkStart w:id="1328" w:name="z1619"/>
      <w:bookmarkEnd w:id="1327"/>
      <w:r>
        <w:rPr>
          <w:color w:val="000000"/>
          <w:sz w:val="28"/>
        </w:rPr>
        <w:t>      13. "Қазақстан Республикасы Инвестициялар және даму министрлігі Автомобиль жолдары комитетінің "Солтүстікжолзертханасы"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"Солтүстікжолзертханасы" республикалық мемлекеттік мекемесі.</w:t>
      </w:r>
    </w:p>
    <w:p w:rsidR="00F84B59" w:rsidRDefault="00891E5A">
      <w:pPr>
        <w:spacing w:after="0"/>
        <w:jc w:val="both"/>
      </w:pPr>
      <w:bookmarkStart w:id="1329" w:name="z1620"/>
      <w:bookmarkEnd w:id="1328"/>
      <w:r>
        <w:rPr>
          <w:color w:val="000000"/>
          <w:sz w:val="28"/>
        </w:rPr>
        <w:t>      14. "Қазақстан Республикасы Инвестициялар және даму министрлігі Автомобиль жолдары комитетінің "Түркістанжолзертханасы"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"Түркістанжолзертханасы" республикалық мемлекеттік мекемесі.</w:t>
      </w:r>
    </w:p>
    <w:p w:rsidR="00F84B59" w:rsidRDefault="00891E5A">
      <w:pPr>
        <w:spacing w:after="0"/>
        <w:jc w:val="both"/>
      </w:pPr>
      <w:bookmarkStart w:id="1330" w:name="z1621"/>
      <w:bookmarkEnd w:id="1329"/>
      <w:r>
        <w:rPr>
          <w:color w:val="000000"/>
          <w:sz w:val="28"/>
        </w:rPr>
        <w:t>      15. Қазақстан Республикасы Инвестициялар және даму министрлігі Автомобиль жолдары комитетінің "Астанақалалықжолзертханасы"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"Астанақалалықжолзертханасы" республикалық мемлекеттік мекемесі.</w:t>
      </w:r>
    </w:p>
    <w:p w:rsidR="00F84B59" w:rsidRDefault="00891E5A">
      <w:pPr>
        <w:spacing w:after="0"/>
        <w:jc w:val="both"/>
      </w:pPr>
      <w:bookmarkStart w:id="1331" w:name="z1622"/>
      <w:bookmarkEnd w:id="1330"/>
      <w:r>
        <w:rPr>
          <w:color w:val="000000"/>
          <w:sz w:val="28"/>
        </w:rPr>
        <w:t>      16. Қазақстан Республикасы Инвестициялар және даму министрлігі Автомобиль жолдары комитетінің "Алматықалалықжолзертханасы" республикалық мемлекеттік мекемесі – Қазақстан Республикасы Индустрия және инфрақұрылымдық даму министрлігі Автомобиль жолдары комитетінің "Алматықалалықжолзертханасы" республикалық мемлекеттік мекемесі.</w:t>
      </w:r>
    </w:p>
    <w:tbl>
      <w:tblPr>
        <w:tblW w:w="0" w:type="auto"/>
        <w:tblCellSpacing w:w="0" w:type="auto"/>
        <w:tblLook w:val="04A0" w:firstRow="1" w:lastRow="0" w:firstColumn="1" w:lastColumn="0" w:noHBand="0" w:noVBand="1"/>
      </w:tblPr>
      <w:tblGrid>
        <w:gridCol w:w="5952"/>
        <w:gridCol w:w="3825"/>
      </w:tblGrid>
      <w:tr w:rsidR="00F84B59">
        <w:trPr>
          <w:trHeight w:val="30"/>
          <w:tblCellSpacing w:w="0" w:type="auto"/>
        </w:trPr>
        <w:tc>
          <w:tcPr>
            <w:tcW w:w="7780" w:type="dxa"/>
            <w:tcMar>
              <w:top w:w="15" w:type="dxa"/>
              <w:left w:w="15" w:type="dxa"/>
              <w:bottom w:w="15" w:type="dxa"/>
              <w:right w:w="15" w:type="dxa"/>
            </w:tcMar>
            <w:vAlign w:val="center"/>
          </w:tcPr>
          <w:bookmarkEnd w:id="1331"/>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Қазақстан Республикасы</w:t>
            </w:r>
            <w:r>
              <w:br/>
            </w:r>
            <w:r>
              <w:rPr>
                <w:color w:val="000000"/>
                <w:sz w:val="20"/>
              </w:rPr>
              <w:t xml:space="preserve">Үкіметінің </w:t>
            </w:r>
            <w:r>
              <w:br/>
            </w:r>
            <w:r>
              <w:rPr>
                <w:color w:val="000000"/>
                <w:sz w:val="20"/>
              </w:rPr>
              <w:t>2018 жылғы 29 желтоқсандағы</w:t>
            </w:r>
            <w:r>
              <w:br/>
            </w:r>
            <w:r>
              <w:rPr>
                <w:color w:val="000000"/>
                <w:sz w:val="20"/>
              </w:rPr>
              <w:t>№ 936 қаулысына</w:t>
            </w:r>
            <w:r>
              <w:br/>
            </w:r>
            <w:r>
              <w:rPr>
                <w:color w:val="000000"/>
                <w:sz w:val="20"/>
              </w:rPr>
              <w:t>3-қосымша</w:t>
            </w:r>
          </w:p>
        </w:tc>
      </w:tr>
    </w:tbl>
    <w:p w:rsidR="00F84B59" w:rsidRDefault="00891E5A">
      <w:pPr>
        <w:spacing w:after="0"/>
      </w:pPr>
      <w:bookmarkStart w:id="1332" w:name="z1628"/>
      <w:r>
        <w:rPr>
          <w:b/>
          <w:color w:val="000000"/>
        </w:rPr>
        <w:t xml:space="preserve"> Мемлекеттік акциялар пакетін (қатысу үлесін) иелену және пайдалану құқығы Қазақстан Республикасының Индустрия және инфрақұрылымдық даму министрлігі мен оның ведомстволарына берілетін заңды тұлғалардың тізбесі</w:t>
      </w:r>
    </w:p>
    <w:bookmarkEnd w:id="1332"/>
    <w:p w:rsidR="00F84B59" w:rsidRDefault="00891E5A">
      <w:pPr>
        <w:spacing w:after="0"/>
        <w:jc w:val="both"/>
      </w:pPr>
      <w:r>
        <w:rPr>
          <w:color w:val="FF0000"/>
          <w:sz w:val="28"/>
        </w:rPr>
        <w:t xml:space="preserve">       Ескерту. Тізбеге өзгеріс енгізілді - ҚР Үкіметінің 19.03.2019 № 131 қаулысымен.</w:t>
      </w:r>
    </w:p>
    <w:p w:rsidR="00F84B59" w:rsidRDefault="00891E5A">
      <w:pPr>
        <w:spacing w:after="0"/>
        <w:jc w:val="both"/>
      </w:pPr>
      <w:bookmarkStart w:id="1333" w:name="z1629"/>
      <w:r>
        <w:rPr>
          <w:color w:val="000000"/>
          <w:sz w:val="28"/>
        </w:rPr>
        <w:lastRenderedPageBreak/>
        <w:t>      Қазақстан Республикасының Индустрия және инфрақұрылымдық даму министрлігіне</w:t>
      </w:r>
    </w:p>
    <w:p w:rsidR="00F84B59" w:rsidRDefault="00891E5A">
      <w:pPr>
        <w:spacing w:after="0"/>
        <w:jc w:val="both"/>
      </w:pPr>
      <w:bookmarkStart w:id="1334" w:name="z1630"/>
      <w:bookmarkEnd w:id="1333"/>
      <w:r>
        <w:rPr>
          <w:color w:val="000000"/>
          <w:sz w:val="28"/>
        </w:rPr>
        <w:t>      Акционерлік қоғамдар</w:t>
      </w:r>
    </w:p>
    <w:p w:rsidR="00F84B59" w:rsidRDefault="00891E5A">
      <w:pPr>
        <w:spacing w:after="0"/>
        <w:jc w:val="both"/>
      </w:pPr>
      <w:bookmarkStart w:id="1335" w:name="z1631"/>
      <w:bookmarkEnd w:id="1334"/>
      <w:r>
        <w:rPr>
          <w:color w:val="000000"/>
          <w:sz w:val="28"/>
        </w:rPr>
        <w:t>      "Бәйтерек" ұлттық басқарушы холдингі" акционерлік қоғамы;</w:t>
      </w:r>
    </w:p>
    <w:p w:rsidR="00F84B59" w:rsidRDefault="00891E5A">
      <w:pPr>
        <w:spacing w:after="0"/>
        <w:jc w:val="both"/>
      </w:pPr>
      <w:bookmarkStart w:id="1336" w:name="z1632"/>
      <w:bookmarkEnd w:id="1335"/>
      <w:r>
        <w:rPr>
          <w:color w:val="000000"/>
          <w:sz w:val="28"/>
        </w:rPr>
        <w:t>      "Қазақстандық индустрияны дамыту институты" акционерлік қоғамы;</w:t>
      </w:r>
    </w:p>
    <w:p w:rsidR="00F84B59" w:rsidRDefault="00891E5A">
      <w:pPr>
        <w:spacing w:after="0"/>
        <w:jc w:val="both"/>
      </w:pPr>
      <w:bookmarkStart w:id="1337" w:name="z1633"/>
      <w:bookmarkEnd w:id="1336"/>
      <w:r>
        <w:rPr>
          <w:color w:val="000000"/>
          <w:sz w:val="28"/>
        </w:rPr>
        <w:t>       "Қазгеология" ұлттық геологиялық барлау компаниясы" акционерлік қоғамы.</w:t>
      </w:r>
    </w:p>
    <w:bookmarkEnd w:id="1337"/>
    <w:p w:rsidR="00F84B59" w:rsidRDefault="00891E5A">
      <w:pPr>
        <w:spacing w:after="0"/>
        <w:jc w:val="both"/>
      </w:pPr>
      <w:r>
        <w:rPr>
          <w:color w:val="000000"/>
          <w:sz w:val="28"/>
        </w:rPr>
        <w:t>      "ҚазАвтоЖол" ұлттық компаниясы" акционерлік қоғамы".</w:t>
      </w:r>
    </w:p>
    <w:p w:rsidR="00F84B59" w:rsidRDefault="00891E5A">
      <w:pPr>
        <w:spacing w:after="0"/>
        <w:jc w:val="both"/>
      </w:pPr>
      <w:bookmarkStart w:id="1338" w:name="z1634"/>
      <w:r>
        <w:rPr>
          <w:color w:val="000000"/>
          <w:sz w:val="28"/>
        </w:rPr>
        <w:t>      Қазақстан Республикасының Индустрия және инфрақұрылымдық даму министрлігінің Техникалық реттеу және метрология комитетіне</w:t>
      </w:r>
    </w:p>
    <w:p w:rsidR="00F84B59" w:rsidRDefault="00891E5A">
      <w:pPr>
        <w:spacing w:after="0"/>
        <w:jc w:val="both"/>
      </w:pPr>
      <w:bookmarkStart w:id="1339" w:name="z1635"/>
      <w:bookmarkEnd w:id="1338"/>
      <w:r>
        <w:rPr>
          <w:color w:val="000000"/>
          <w:sz w:val="28"/>
        </w:rPr>
        <w:t>      Жауапкершілігі шектеулі серіктестік</w:t>
      </w:r>
    </w:p>
    <w:p w:rsidR="00F84B59" w:rsidRDefault="00891E5A">
      <w:pPr>
        <w:spacing w:after="0"/>
        <w:jc w:val="both"/>
      </w:pPr>
      <w:bookmarkStart w:id="1340" w:name="z1636"/>
      <w:bookmarkEnd w:id="1339"/>
      <w:r>
        <w:rPr>
          <w:color w:val="000000"/>
          <w:sz w:val="28"/>
        </w:rPr>
        <w:t>      "Ұлттық аккредиттеу орталығы" жауапкершілігі шектеулі серіктестігі.</w:t>
      </w:r>
    </w:p>
    <w:p w:rsidR="00F84B59" w:rsidRDefault="00891E5A">
      <w:pPr>
        <w:spacing w:after="0"/>
        <w:jc w:val="both"/>
      </w:pPr>
      <w:bookmarkStart w:id="1341" w:name="z1637"/>
      <w:bookmarkEnd w:id="1340"/>
      <w:r>
        <w:rPr>
          <w:color w:val="000000"/>
          <w:sz w:val="28"/>
        </w:rPr>
        <w:t>      Қазақстан Республикасының Индустрия және инфрақұрылымдық даму министрлігінің Геология және жер қойнауын пайдалану комитетіне</w:t>
      </w:r>
    </w:p>
    <w:p w:rsidR="00F84B59" w:rsidRDefault="00891E5A">
      <w:pPr>
        <w:spacing w:after="0"/>
        <w:jc w:val="both"/>
      </w:pPr>
      <w:bookmarkStart w:id="1342" w:name="z1638"/>
      <w:bookmarkEnd w:id="1341"/>
      <w:r>
        <w:rPr>
          <w:color w:val="000000"/>
          <w:sz w:val="28"/>
        </w:rPr>
        <w:t>      Жауапкершілігі шектеулі серіктестік</w:t>
      </w:r>
    </w:p>
    <w:p w:rsidR="00F84B59" w:rsidRDefault="00891E5A">
      <w:pPr>
        <w:spacing w:after="0"/>
        <w:jc w:val="both"/>
      </w:pPr>
      <w:bookmarkStart w:id="1343" w:name="z1639"/>
      <w:bookmarkEnd w:id="1342"/>
      <w:r>
        <w:rPr>
          <w:color w:val="000000"/>
          <w:sz w:val="28"/>
        </w:rPr>
        <w:t>      "Қазгеоақпарат" республикалық геологиялық ақпарат орталығы" жауапкершілігі шектеулі серіктестігі.</w:t>
      </w:r>
    </w:p>
    <w:p w:rsidR="00F84B59" w:rsidRDefault="00891E5A">
      <w:pPr>
        <w:spacing w:after="0"/>
        <w:jc w:val="both"/>
      </w:pPr>
      <w:bookmarkStart w:id="1344" w:name="z1640"/>
      <w:bookmarkEnd w:id="1343"/>
      <w:r>
        <w:rPr>
          <w:color w:val="000000"/>
          <w:sz w:val="28"/>
        </w:rPr>
        <w:t>      Қазақстан Республикасының Индустрия және инфрақұрылымдық даму министрлігінің Индустриялық даму және өнеркәсіптік қауіпсіздік комитетіне</w:t>
      </w:r>
    </w:p>
    <w:p w:rsidR="00F84B59" w:rsidRDefault="00891E5A">
      <w:pPr>
        <w:spacing w:after="0"/>
        <w:jc w:val="both"/>
      </w:pPr>
      <w:bookmarkStart w:id="1345" w:name="z1641"/>
      <w:bookmarkEnd w:id="1344"/>
      <w:r>
        <w:rPr>
          <w:color w:val="000000"/>
          <w:sz w:val="28"/>
        </w:rPr>
        <w:t>      Акционерлік қоғамдар</w:t>
      </w:r>
    </w:p>
    <w:p w:rsidR="00F84B59" w:rsidRDefault="00891E5A">
      <w:pPr>
        <w:spacing w:after="0"/>
        <w:jc w:val="both"/>
      </w:pPr>
      <w:bookmarkStart w:id="1346" w:name="z1642"/>
      <w:bookmarkEnd w:id="1345"/>
      <w:r>
        <w:rPr>
          <w:color w:val="000000"/>
          <w:sz w:val="28"/>
        </w:rPr>
        <w:t>      "Электр энергетикасын дамыту және энергия үнемдеу институты (Қазақэнергиясараптама)" акционерлік қоғамы;</w:t>
      </w:r>
    </w:p>
    <w:p w:rsidR="00F84B59" w:rsidRDefault="00891E5A">
      <w:pPr>
        <w:spacing w:after="0"/>
        <w:jc w:val="both"/>
      </w:pPr>
      <w:bookmarkStart w:id="1347" w:name="z1643"/>
      <w:bookmarkEnd w:id="1346"/>
      <w:r>
        <w:rPr>
          <w:color w:val="000000"/>
          <w:sz w:val="28"/>
        </w:rPr>
        <w:t>       "Инфекцияға қарсы препараттардың ғылыми орталығы" акционерлік қоғамы.</w:t>
      </w:r>
    </w:p>
    <w:p w:rsidR="00F84B59" w:rsidRDefault="00891E5A">
      <w:pPr>
        <w:spacing w:after="0"/>
        <w:jc w:val="both"/>
      </w:pPr>
      <w:bookmarkStart w:id="1348" w:name="z1644"/>
      <w:bookmarkEnd w:id="1347"/>
      <w:r>
        <w:rPr>
          <w:color w:val="000000"/>
          <w:sz w:val="28"/>
        </w:rPr>
        <w:t>      Қазақстан Республикасының Индустрия және инфрақұрылымдық даму министрлігінің Автомобиль жолдары комитетіне</w:t>
      </w:r>
    </w:p>
    <w:p w:rsidR="00F84B59" w:rsidRDefault="00891E5A">
      <w:pPr>
        <w:spacing w:after="0"/>
        <w:jc w:val="both"/>
      </w:pPr>
      <w:bookmarkStart w:id="1349" w:name="z1645"/>
      <w:bookmarkEnd w:id="1348"/>
      <w:r>
        <w:rPr>
          <w:color w:val="000000"/>
          <w:sz w:val="28"/>
        </w:rPr>
        <w:t>      Акционерлік қоғам</w:t>
      </w:r>
    </w:p>
    <w:p w:rsidR="00F84B59" w:rsidRDefault="00891E5A">
      <w:pPr>
        <w:spacing w:after="0"/>
        <w:jc w:val="both"/>
      </w:pPr>
      <w:bookmarkStart w:id="1350" w:name="z1646"/>
      <w:bookmarkEnd w:id="1349"/>
      <w:r>
        <w:rPr>
          <w:color w:val="000000"/>
          <w:sz w:val="28"/>
        </w:rPr>
        <w:t>      Қазақстан жол ғылыми-зерттеу институты" акционерлік қоғамы.</w:t>
      </w:r>
    </w:p>
    <w:p w:rsidR="00F84B59" w:rsidRDefault="00891E5A">
      <w:pPr>
        <w:spacing w:after="0"/>
        <w:jc w:val="both"/>
      </w:pPr>
      <w:bookmarkStart w:id="1351" w:name="z1647"/>
      <w:bookmarkEnd w:id="1350"/>
      <w:r>
        <w:rPr>
          <w:color w:val="000000"/>
          <w:sz w:val="28"/>
        </w:rPr>
        <w:t>      Жауапкершілігі шектеулі серіктестік</w:t>
      </w:r>
    </w:p>
    <w:p w:rsidR="00F84B59" w:rsidRDefault="00891E5A">
      <w:pPr>
        <w:spacing w:after="0"/>
        <w:jc w:val="both"/>
      </w:pPr>
      <w:bookmarkStart w:id="1352" w:name="z1648"/>
      <w:bookmarkEnd w:id="1351"/>
      <w:r>
        <w:rPr>
          <w:color w:val="000000"/>
          <w:sz w:val="28"/>
        </w:rPr>
        <w:t>      "Қазақавтожол" жауапкершілігі шектеулі серіктестігі.</w:t>
      </w:r>
    </w:p>
    <w:p w:rsidR="00F84B59" w:rsidRDefault="00891E5A">
      <w:pPr>
        <w:spacing w:after="0"/>
        <w:jc w:val="both"/>
      </w:pPr>
      <w:bookmarkStart w:id="1353" w:name="z1649"/>
      <w:bookmarkEnd w:id="1352"/>
      <w:r>
        <w:rPr>
          <w:color w:val="000000"/>
          <w:sz w:val="28"/>
        </w:rPr>
        <w:t>      Қазақстан Республикасының Индустрия және инфрақұрылымдық даму министрлігінің Азаматтық авиация комитетіне</w:t>
      </w:r>
    </w:p>
    <w:p w:rsidR="00F84B59" w:rsidRDefault="00891E5A">
      <w:pPr>
        <w:spacing w:after="0"/>
        <w:jc w:val="both"/>
      </w:pPr>
      <w:bookmarkStart w:id="1354" w:name="z1650"/>
      <w:bookmarkEnd w:id="1353"/>
      <w:r>
        <w:rPr>
          <w:color w:val="000000"/>
          <w:sz w:val="28"/>
        </w:rPr>
        <w:t>      Акционерлік қоғамдар</w:t>
      </w:r>
    </w:p>
    <w:p w:rsidR="00F84B59" w:rsidRDefault="00891E5A">
      <w:pPr>
        <w:spacing w:after="0"/>
        <w:jc w:val="both"/>
      </w:pPr>
      <w:bookmarkStart w:id="1355" w:name="z1651"/>
      <w:bookmarkEnd w:id="1354"/>
      <w:r>
        <w:rPr>
          <w:color w:val="000000"/>
          <w:sz w:val="28"/>
        </w:rPr>
        <w:t>      "Қазақстанның авиациялық әкімшілігі" акционерлік қоғамы;</w:t>
      </w:r>
    </w:p>
    <w:p w:rsidR="00F84B59" w:rsidRDefault="00891E5A">
      <w:pPr>
        <w:spacing w:after="0"/>
        <w:jc w:val="both"/>
      </w:pPr>
      <w:bookmarkStart w:id="1356" w:name="z1652"/>
      <w:bookmarkEnd w:id="1355"/>
      <w:r>
        <w:rPr>
          <w:color w:val="000000"/>
          <w:sz w:val="28"/>
        </w:rPr>
        <w:t>      "Азаматтық авиация академиясы" акционерлік қоғамы.</w:t>
      </w:r>
    </w:p>
    <w:p w:rsidR="00F84B59" w:rsidRDefault="00891E5A">
      <w:pPr>
        <w:spacing w:after="0"/>
        <w:jc w:val="both"/>
      </w:pPr>
      <w:bookmarkStart w:id="1357" w:name="z1653"/>
      <w:bookmarkEnd w:id="1356"/>
      <w:r>
        <w:rPr>
          <w:color w:val="000000"/>
          <w:sz w:val="28"/>
        </w:rPr>
        <w:lastRenderedPageBreak/>
        <w:t>      Қазақстан Республикасының Индустрия және инфрақұрылымдық даму министрлігінің Құрылыс және тұрғын үй-коммуналдық шаруашылық істері комитетіне</w:t>
      </w:r>
    </w:p>
    <w:p w:rsidR="00F84B59" w:rsidRDefault="00891E5A">
      <w:pPr>
        <w:spacing w:after="0"/>
        <w:jc w:val="both"/>
      </w:pPr>
      <w:bookmarkStart w:id="1358" w:name="z1654"/>
      <w:bookmarkEnd w:id="1357"/>
      <w:r>
        <w:rPr>
          <w:color w:val="000000"/>
          <w:sz w:val="28"/>
        </w:rPr>
        <w:t>      Акционерлік қоғамдар</w:t>
      </w:r>
    </w:p>
    <w:p w:rsidR="00F84B59" w:rsidRDefault="00891E5A">
      <w:pPr>
        <w:spacing w:after="0"/>
        <w:jc w:val="both"/>
      </w:pPr>
      <w:bookmarkStart w:id="1359" w:name="z1655"/>
      <w:bookmarkEnd w:id="1358"/>
      <w:r>
        <w:rPr>
          <w:color w:val="000000"/>
          <w:sz w:val="28"/>
        </w:rPr>
        <w:t>      "Қазақ құрылыс және сәулет ғылыми-зерттеу және жобалау институты" акционерлік қоғамы;</w:t>
      </w:r>
    </w:p>
    <w:p w:rsidR="00F84B59" w:rsidRDefault="00891E5A">
      <w:pPr>
        <w:spacing w:after="0"/>
        <w:jc w:val="both"/>
      </w:pPr>
      <w:bookmarkStart w:id="1360" w:name="z1656"/>
      <w:bookmarkEnd w:id="1359"/>
      <w:r>
        <w:rPr>
          <w:color w:val="000000"/>
          <w:sz w:val="28"/>
        </w:rPr>
        <w:t>      "Тұрғын үй-коммуналдық шаруашылығын жаңғырту мен дамытудың қазақстандық орталығы" акционерлік қоғамы.</w:t>
      </w:r>
    </w:p>
    <w:tbl>
      <w:tblPr>
        <w:tblW w:w="0" w:type="auto"/>
        <w:tblCellSpacing w:w="0" w:type="auto"/>
        <w:tblLook w:val="04A0" w:firstRow="1" w:lastRow="0" w:firstColumn="1" w:lastColumn="0" w:noHBand="0" w:noVBand="1"/>
      </w:tblPr>
      <w:tblGrid>
        <w:gridCol w:w="5952"/>
        <w:gridCol w:w="3825"/>
      </w:tblGrid>
      <w:tr w:rsidR="00F84B59">
        <w:trPr>
          <w:trHeight w:val="30"/>
          <w:tblCellSpacing w:w="0" w:type="auto"/>
        </w:trPr>
        <w:tc>
          <w:tcPr>
            <w:tcW w:w="7780" w:type="dxa"/>
            <w:tcMar>
              <w:top w:w="15" w:type="dxa"/>
              <w:left w:w="15" w:type="dxa"/>
              <w:bottom w:w="15" w:type="dxa"/>
              <w:right w:w="15" w:type="dxa"/>
            </w:tcMar>
            <w:vAlign w:val="center"/>
          </w:tcPr>
          <w:bookmarkEnd w:id="1360"/>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Қазақстан Республикасы</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 xml:space="preserve">Үкіметінің </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2018 жылғы 29 желтоқсандағы</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 936 қаулысына</w:t>
            </w:r>
          </w:p>
        </w:tc>
      </w:tr>
      <w:tr w:rsidR="00F84B59">
        <w:trPr>
          <w:trHeight w:val="30"/>
          <w:tblCellSpacing w:w="0" w:type="auto"/>
        </w:trPr>
        <w:tc>
          <w:tcPr>
            <w:tcW w:w="7780" w:type="dxa"/>
            <w:tcMar>
              <w:top w:w="15" w:type="dxa"/>
              <w:left w:w="15" w:type="dxa"/>
              <w:bottom w:w="15" w:type="dxa"/>
              <w:right w:w="15" w:type="dxa"/>
            </w:tcMar>
            <w:vAlign w:val="center"/>
          </w:tcPr>
          <w:p w:rsidR="00F84B59" w:rsidRDefault="00891E5A">
            <w:pPr>
              <w:spacing w:after="0"/>
              <w:jc w:val="center"/>
            </w:pPr>
            <w:r>
              <w:rPr>
                <w:color w:val="000000"/>
                <w:sz w:val="20"/>
              </w:rPr>
              <w:t> </w:t>
            </w:r>
          </w:p>
        </w:tc>
        <w:tc>
          <w:tcPr>
            <w:tcW w:w="4600" w:type="dxa"/>
            <w:tcMar>
              <w:top w:w="15" w:type="dxa"/>
              <w:left w:w="15" w:type="dxa"/>
              <w:bottom w:w="15" w:type="dxa"/>
              <w:right w:w="15" w:type="dxa"/>
            </w:tcMar>
            <w:vAlign w:val="center"/>
          </w:tcPr>
          <w:p w:rsidR="00F84B59" w:rsidRDefault="00891E5A">
            <w:pPr>
              <w:spacing w:after="0"/>
              <w:jc w:val="center"/>
            </w:pPr>
            <w:r>
              <w:rPr>
                <w:color w:val="000000"/>
                <w:sz w:val="20"/>
              </w:rPr>
              <w:t>4-қосымша</w:t>
            </w:r>
          </w:p>
        </w:tc>
      </w:tr>
    </w:tbl>
    <w:p w:rsidR="00F84B59" w:rsidRDefault="00891E5A">
      <w:pPr>
        <w:spacing w:after="0"/>
      </w:pPr>
      <w:bookmarkStart w:id="1361" w:name="z1662"/>
      <w:r>
        <w:rPr>
          <w:b/>
          <w:color w:val="000000"/>
        </w:rPr>
        <w:t xml:space="preserve"> Қазақстан Республикасы Үкіметінің күші жойылған кейбір шешімдерінің тізбесі</w:t>
      </w:r>
    </w:p>
    <w:p w:rsidR="00F84B59" w:rsidRDefault="00891E5A">
      <w:pPr>
        <w:spacing w:after="0"/>
        <w:jc w:val="both"/>
      </w:pPr>
      <w:bookmarkStart w:id="1362" w:name="z1663"/>
      <w:bookmarkEnd w:id="1361"/>
      <w:r>
        <w:rPr>
          <w:color w:val="000000"/>
          <w:sz w:val="28"/>
        </w:rPr>
        <w:t xml:space="preserve">       1. "Қазақстан Республикасы Инвестициялар және даму министрлігінің кейбір мәселелері туралы" Қазақстан Республикасы Үкіметінің 2014 жылғы 19 қыркүйектегі № 995 қаулысы (Қазақстан Республикасының ПҮАЖ-ы, 2014 ж., № 57, 546-құжат).</w:t>
      </w:r>
    </w:p>
    <w:p w:rsidR="00F84B59" w:rsidRDefault="00891E5A">
      <w:pPr>
        <w:spacing w:after="0"/>
        <w:jc w:val="both"/>
      </w:pPr>
      <w:bookmarkStart w:id="1363" w:name="z1664"/>
      <w:bookmarkEnd w:id="1362"/>
      <w:r>
        <w:rPr>
          <w:color w:val="000000"/>
          <w:sz w:val="28"/>
        </w:rPr>
        <w:t xml:space="preserve">       2. "Инновациялық технологиялар паркі" арнайы экономикалық аймағының басқарушы компаниясы" акционерлік қоғамын қайта ұйымдастыру туралы" Қазақстан Республикасы Үкіметінің 2014 жылғы 10 қазандағы № 1087 қаулысымен бекітілген Қазақстан Республикасы Үкіметінің кейбір шешімдеріне енгізілетін өзгерістердің 3-тармағы (Қазақстан Республикасының ПҮАЖ-ы, 2014 ж., № 64, 584-құжат).</w:t>
      </w:r>
    </w:p>
    <w:p w:rsidR="00F84B59" w:rsidRDefault="00891E5A">
      <w:pPr>
        <w:spacing w:after="0"/>
        <w:jc w:val="both"/>
      </w:pPr>
      <w:bookmarkStart w:id="1364" w:name="z1665"/>
      <w:bookmarkEnd w:id="1363"/>
      <w:r>
        <w:rPr>
          <w:color w:val="000000"/>
          <w:sz w:val="28"/>
        </w:rPr>
        <w:t xml:space="preserve">       3. "Мемлекеттік меншіктің кейбір мәселелері туралы" Қазақстан Республикасы Үкіметінің 2014 жылғы 12 желтоқсандағы № 1313 қаулысымен бекітілген Қазақстан Республикасы Үкіметінің кейбір шешімдеріне енгізілетін өзгерістердің 4-тармағы (Қазақстан Республикасының ПҮАЖ-ы, 2014 ж., № 80, 692-құжат).</w:t>
      </w:r>
    </w:p>
    <w:p w:rsidR="00F84B59" w:rsidRDefault="00891E5A">
      <w:pPr>
        <w:spacing w:after="0"/>
        <w:jc w:val="both"/>
      </w:pPr>
      <w:bookmarkStart w:id="1365" w:name="z1666"/>
      <w:bookmarkEnd w:id="1364"/>
      <w:r>
        <w:rPr>
          <w:color w:val="000000"/>
          <w:sz w:val="28"/>
        </w:rPr>
        <w:t xml:space="preserve">       4. "Қазақстан Республикасы Үкіметінің кейбір шешімдеріне өзгерістер мен толықтырулар енгізу туралы" Қазақстан Республикасы Үкіметінің 2015 жылғы 27 ақпандағы № 100 қаулысының 11-тармағы (Қазақстан Республикасының ПҮАЖ-ы, 2015 ж., № 10-11, 54-құжат).</w:t>
      </w:r>
    </w:p>
    <w:p w:rsidR="00F84B59" w:rsidRDefault="00891E5A">
      <w:pPr>
        <w:spacing w:after="0"/>
        <w:jc w:val="both"/>
      </w:pPr>
      <w:bookmarkStart w:id="1366" w:name="z1667"/>
      <w:bookmarkEnd w:id="1365"/>
      <w:r>
        <w:rPr>
          <w:color w:val="000000"/>
          <w:sz w:val="28"/>
        </w:rPr>
        <w:t xml:space="preserve">       5. "Қазақстан Республикасы Инвестициялар және даму министрлігінің кейбір мәселелері туралы" Қазақстан Республикасы Үкіметінің 2014 жылғы 19 қыркүйектегі № 995 қаулысына толықтыру енгізу туралы" Қазақстан Республикасы Үкіметінің 2015 жылғы 20 наурыздағы № 154 қаулысы (Қазақстан Республикасының ПҮАЖ-ы, 2015 ж., № 15, 86-құжат).</w:t>
      </w:r>
    </w:p>
    <w:p w:rsidR="00F84B59" w:rsidRDefault="00891E5A">
      <w:pPr>
        <w:spacing w:after="0"/>
        <w:jc w:val="both"/>
      </w:pPr>
      <w:bookmarkStart w:id="1367" w:name="z1668"/>
      <w:bookmarkEnd w:id="1366"/>
      <w:r>
        <w:rPr>
          <w:color w:val="000000"/>
          <w:sz w:val="28"/>
        </w:rPr>
        <w:lastRenderedPageBreak/>
        <w:t xml:space="preserve">       6. "Қазақстан Республикасы Инвестициялар және даму министрлігінің кейбір республикалық мемлекеттік қазыналық су жолдары кәсіпорындарын қайта ұйымдастыру және Қазақстан Республикасы Үкіметінің кейбір шешімдеріне өзгерістер мен толықтырулар енгізу туралы" Қазақстан Республикасы Үкіметінің 2015 жылғы 14 сәуірдегі № 231 қаулысының 4-тармағының 2) тармақшасы (Қазақстан Республикасының ПҮАЖ-ы, 2015 ж., № 22, 127-құжат).</w:t>
      </w:r>
    </w:p>
    <w:p w:rsidR="00F84B59" w:rsidRDefault="00891E5A">
      <w:pPr>
        <w:spacing w:after="0"/>
        <w:jc w:val="both"/>
      </w:pPr>
      <w:bookmarkStart w:id="1368" w:name="z1669"/>
      <w:bookmarkEnd w:id="1367"/>
      <w:r>
        <w:rPr>
          <w:color w:val="000000"/>
          <w:sz w:val="28"/>
        </w:rPr>
        <w:t xml:space="preserve">       7. "Қазақстан Республикасы Үкіметінің кейбір шешімдеріне өзгеріс пен толықтырулар енгізу туралы" Қазақстан Республикасы Үкіметінің 2015 жылғы 24 сәуірдегі № 286 қаулысымен бекітілген Қазақстан Республикасы Үкіметінің кейбір шешімдеріне енгізілетін өзгерістер мен толықтырулардың 5-тармағы (Қазақстан Республикасының ПҮАЖ-ы, 2015 ж., № 24-25, 147-құжат).</w:t>
      </w:r>
    </w:p>
    <w:p w:rsidR="00F84B59" w:rsidRDefault="00891E5A">
      <w:pPr>
        <w:spacing w:after="0"/>
        <w:jc w:val="both"/>
      </w:pPr>
      <w:bookmarkStart w:id="1369" w:name="z1670"/>
      <w:bookmarkEnd w:id="1368"/>
      <w:r>
        <w:rPr>
          <w:color w:val="000000"/>
          <w:sz w:val="28"/>
        </w:rPr>
        <w:t xml:space="preserve">       8. "Қазақстан Республикасы Үкіметінің кейбір шешімдеріне өзгерістер мен толықтырулар енгізу туралы" Қазақстан Республикасы Үкіметінің 2015 жылғы 9 маусымдағы № 425 қаулысымен бекітілген Республикасы Үкіметінің кейбір шешімдеріне енгізілетін өзгерістер мен толықтырулардың 5-тармағы (Қазақстан Республикасының ПҮАЖ-ы, 2015 ж., № 33, 221- құжат).</w:t>
      </w:r>
    </w:p>
    <w:p w:rsidR="00F84B59" w:rsidRDefault="00891E5A">
      <w:pPr>
        <w:spacing w:after="0"/>
        <w:jc w:val="both"/>
      </w:pPr>
      <w:bookmarkStart w:id="1370" w:name="z1671"/>
      <w:bookmarkEnd w:id="1369"/>
      <w:r>
        <w:rPr>
          <w:color w:val="000000"/>
          <w:sz w:val="28"/>
        </w:rPr>
        <w:t xml:space="preserve">       9. "Қазақстан Республикасы Инвестициялар және даму министрлігінің кейбір мәселелері туралы" Қазақстан Республикасы Үкіметінің 2015 жылғы 16 шілдедегі № 536 қаулысының 4-тармағының 2) тармақшасы (Қазақстан Республикасының ПҮАЖ-ы, 2015 ж., № 39, 27 - құжат).</w:t>
      </w:r>
    </w:p>
    <w:p w:rsidR="00F84B59" w:rsidRDefault="00891E5A">
      <w:pPr>
        <w:spacing w:after="0"/>
        <w:jc w:val="both"/>
      </w:pPr>
      <w:bookmarkStart w:id="1371" w:name="z1672"/>
      <w:bookmarkEnd w:id="1370"/>
      <w:r>
        <w:rPr>
          <w:color w:val="000000"/>
          <w:sz w:val="28"/>
        </w:rPr>
        <w:t xml:space="preserve">       10. "Ғалам" жауапкершілігі шектеулі серіктестігіндегі мемлекеттік қатысу үлесіне иелік ету және пайдалану жөніндегі құқықтарды Қазақстан Республикасы Инвестициялар және даму министрлігінің Аэроғарыш комитетіне беру туралы" Қазақстан Республикасы Үкіметінің 2015 жылғы 28 тамыздағы № 668 қаулысымен бекітілген Қазақстан Республикасы Үкіметінің кейбір шешімдеріне енгізілетін толықтырулардың 4-тармағы (Қазақстан Республикасының ПҮАЖ-ы, 2015 ж., № 45, 359- құжат).</w:t>
      </w:r>
    </w:p>
    <w:p w:rsidR="00F84B59" w:rsidRDefault="00891E5A">
      <w:pPr>
        <w:spacing w:after="0"/>
        <w:jc w:val="both"/>
      </w:pPr>
      <w:bookmarkStart w:id="1372" w:name="z1673"/>
      <w:bookmarkEnd w:id="1371"/>
      <w:r>
        <w:rPr>
          <w:color w:val="000000"/>
          <w:sz w:val="28"/>
        </w:rPr>
        <w:t xml:space="preserve">       11. "Қазақстан Республикасы Үкіметінің "Республикалық меншіктегі ұйымдар акцияларының мемлекеттік пакеттері мен мемлекеттік үлестеріне иелік ету және пайдалану жөніндегі құқықтарды беру туралы" 1999 жылғы 27 мамырдағы № 659 және "Қазақстан Республикасы Инвестициялар және даму министрлігінің кейбір мәселелері туралы" 2014 жылғы 19 қыркүйектегі № 995 қаулыларына өзгерістер енгізу туралы" Қазақстан Республикасы Үкіметінің 2015 жылғы 28 желтоқсандағы № 1093 қаулысының 1-тармағының 2) тармақшасы (Қазақстан Республикасының ПҮАЖ-ы, 2015 ж., № 72-73-74, 549-құжат).</w:t>
      </w:r>
    </w:p>
    <w:p w:rsidR="00F84B59" w:rsidRDefault="00891E5A">
      <w:pPr>
        <w:spacing w:after="0"/>
        <w:jc w:val="both"/>
      </w:pPr>
      <w:bookmarkStart w:id="1373" w:name="z1674"/>
      <w:bookmarkEnd w:id="1372"/>
      <w:r>
        <w:rPr>
          <w:color w:val="000000"/>
          <w:sz w:val="28"/>
        </w:rPr>
        <w:lastRenderedPageBreak/>
        <w:t xml:space="preserve">       12. "Қазақстан Республикасы Үкіметінің "Қазақстан Республикасының Қорғаныс министрлігі туралы ережені бекіту туралы" 2001 жылғы 16 тамыздағы № 1074 және "Қазақстан Республикасы Инвестициялар және даму министрлігінің кейбір мәселелері туралы" 2014 жылғы 19 қыркүйектегі № 995 қаулыларына толықтырулар енгізу туралы" Қазақстан Республикасы Үкіметінің 2015 жылғы 29 желтоқсандағы № 1107 қаулысының 1-тармағының 2) тармақшасы (Қазақстан Республикасының ПҮАЖ-ы, 2015 ж., № 75-76, 559-құжат).</w:t>
      </w:r>
    </w:p>
    <w:p w:rsidR="00F84B59" w:rsidRDefault="00891E5A">
      <w:pPr>
        <w:spacing w:after="0"/>
        <w:jc w:val="both"/>
      </w:pPr>
      <w:bookmarkStart w:id="1374" w:name="z1675"/>
      <w:bookmarkEnd w:id="1373"/>
      <w:r>
        <w:rPr>
          <w:color w:val="000000"/>
          <w:sz w:val="28"/>
        </w:rPr>
        <w:t xml:space="preserve">       13. "Қазақстан Республикасы Инвестициялар және даму министрлігінің кейбір мәселелері туралы" Қазақстан Республикасы Үкiметiнiң 2014 жылғы 19 қыркүйектегі № 995 қаулысына өзгерістер мен толықтырулар енгізу туралы" Қазақстан Республикасы Үкіметінің 2015 жылғы 29 желтоқсандағы № 1123 қаулысы (Қазақстан Республикасының ПҮАЖ-ы, 2015 ж., № 75-76, 568-құжат).</w:t>
      </w:r>
    </w:p>
    <w:p w:rsidR="00F84B59" w:rsidRDefault="00891E5A">
      <w:pPr>
        <w:spacing w:after="0"/>
        <w:jc w:val="both"/>
      </w:pPr>
      <w:bookmarkStart w:id="1375" w:name="z1676"/>
      <w:bookmarkEnd w:id="1374"/>
      <w:r>
        <w:rPr>
          <w:color w:val="000000"/>
          <w:sz w:val="28"/>
        </w:rPr>
        <w:t xml:space="preserve">       14. "Азаматтарға арналған үкімет" мемлекеттік корпорациясы" коммерциялық емес акционерлік қоғамын құру туралы" Қазақстан Республикасы Үкіметінің 2016 жылғы 29 қаңтардағы № 39 қаулысымен бекітілген Қазақстан Республикасы Үкіметінің кейбір шешімдеріне енгізілетін өзгерістер мен толықтырулардың 3-тармағы (Қазақстан Республикасының ПҮАЖ-ы, 2016 ж., № 7, 31-құжат).</w:t>
      </w:r>
    </w:p>
    <w:p w:rsidR="00F84B59" w:rsidRDefault="00891E5A">
      <w:pPr>
        <w:spacing w:after="0"/>
        <w:jc w:val="both"/>
      </w:pPr>
      <w:bookmarkStart w:id="1376" w:name="z1677"/>
      <w:bookmarkEnd w:id="1375"/>
      <w:r>
        <w:rPr>
          <w:color w:val="000000"/>
          <w:sz w:val="28"/>
        </w:rPr>
        <w:t xml:space="preserve">       15. "Қазақстан Республикасының авиациялық персоналын даярлау жүйесін жетілдіру туралы" Қазақстан Республикасы Үкіметінің 2016 жылғы 7 сәуірдегі № 184 қаулысымен бекітілген Қазақстан Республикасы Үкіметінің кейбір шешімдеріне енгізілетін өзгерістер мен толықтырулардың 3-тармағы (Қазақстан Республикасының ПҮАЖ-ы, 2016 ж., № 21-22, 113-құжат).</w:t>
      </w:r>
    </w:p>
    <w:p w:rsidR="00F84B59" w:rsidRDefault="00891E5A">
      <w:pPr>
        <w:spacing w:after="0"/>
        <w:jc w:val="both"/>
      </w:pPr>
      <w:bookmarkStart w:id="1377" w:name="z1678"/>
      <w:bookmarkEnd w:id="1376"/>
      <w:r>
        <w:rPr>
          <w:color w:val="000000"/>
          <w:sz w:val="28"/>
        </w:rPr>
        <w:t xml:space="preserve">       16. "Астанақалалықжолзертханасы" және "Алматықалалықжолзертханасы" республикалық мемлекеттік мекемелерін құру және Қазақстан Республикасы Үкіметінің кейбір шешімдеріне өзгерістер мен толықтырулар енгізу туралы" Қазақстан Республикасы Үкіметінің 2016 жылғы 30 маусымдағы № 388 қаулысымен бекітілген Қазақстан Республикасы Үкіметінің кейбір шешімдеріне енгізілетін өзгерістер мен толықтырулардың 3-тармағы (Қазақстан Республикасының ПҮАЖ-ы, 2016 ж., № 37-38, 229-құжат).</w:t>
      </w:r>
    </w:p>
    <w:p w:rsidR="00F84B59" w:rsidRDefault="00891E5A">
      <w:pPr>
        <w:spacing w:after="0"/>
        <w:jc w:val="both"/>
      </w:pPr>
      <w:bookmarkStart w:id="1378" w:name="z1679"/>
      <w:bookmarkEnd w:id="1377"/>
      <w:r>
        <w:rPr>
          <w:color w:val="000000"/>
          <w:sz w:val="28"/>
        </w:rPr>
        <w:t xml:space="preserve">       17. "Қазақстан Республикасы Ақпарат және коммуникациялар министрлігінің кейбір мәселелері" туралы Қазақстан Республикасы Үкіметінің 2016 жылғы 16 маусымдағы № 353 қаулысымен бекітілген Қазақстан Республикасы Үкіметінің кейбір шешімдеріне енгізілетін өзгерістер мен толықтырулардың 8-тармағы (Қазақстан Республикасының ПҮАЖ-ы, 2016 ж., № 36, 209-құжат).</w:t>
      </w:r>
    </w:p>
    <w:p w:rsidR="00F84B59" w:rsidRDefault="00891E5A">
      <w:pPr>
        <w:spacing w:after="0"/>
        <w:jc w:val="both"/>
      </w:pPr>
      <w:bookmarkStart w:id="1379" w:name="z1680"/>
      <w:bookmarkEnd w:id="1378"/>
      <w:r>
        <w:rPr>
          <w:color w:val="000000"/>
          <w:sz w:val="28"/>
        </w:rPr>
        <w:lastRenderedPageBreak/>
        <w:t xml:space="preserve">       18. "Қазақстан Республикасы Қорғаныс және аэроғарыш өнеркәсібі министрлігінің кейбір мәселелері" туралы Қазақстан Республикасы Үкіметінің 2016 жылғы 15 қарашадағы № 704 қаулысымен бекітілген Қазақстан Республикасы Үкіметінің кейбір шешімдеріне енгізілетін өзгерістер мен толықтырулардың 9-тармағы (Қазақстан Республикасының ПҮАЖ-ы, 2016 ж., № 58, 373-құжат).</w:t>
      </w:r>
    </w:p>
    <w:p w:rsidR="00F84B59" w:rsidRDefault="00891E5A">
      <w:pPr>
        <w:spacing w:after="0"/>
        <w:jc w:val="both"/>
      </w:pPr>
      <w:bookmarkStart w:id="1380" w:name="z1681"/>
      <w:bookmarkEnd w:id="1379"/>
      <w:r>
        <w:rPr>
          <w:color w:val="000000"/>
          <w:sz w:val="28"/>
        </w:rPr>
        <w:t xml:space="preserve">       19. "Қазақстан Республикасы Инвестициялар және даму министрлігі Көлік комитетінің кейбір республикалық мемлекеттік қазыналық су жолдары кәсіпорындарын қайта ұйымдастыру және "Қазақстан Республикасы Инвестициялар және даму министрлігінің кейбір мәселелері" туралы Қазақстан Республикасы Үкіметінің 2014 жылғы 19 қыркүйектегі № 995 қаулысына өзгерістер мен толықтыру енгізу туралы" Қазақстан Республикасы Үкіметінің 2016 жылғы 28 қарашадағы № 744 қаулысының 4-тармағы (Қазақстан Республикасының ПҮАЖ-ы, 2016 ж., № 61-62, 392- құжат).</w:t>
      </w:r>
    </w:p>
    <w:p w:rsidR="00F84B59" w:rsidRDefault="00891E5A">
      <w:pPr>
        <w:spacing w:after="0"/>
        <w:jc w:val="both"/>
      </w:pPr>
      <w:bookmarkStart w:id="1381" w:name="z1682"/>
      <w:bookmarkEnd w:id="1380"/>
      <w:r>
        <w:rPr>
          <w:color w:val="000000"/>
          <w:sz w:val="28"/>
        </w:rPr>
        <w:t xml:space="preserve">       20. "Қазақстан Республикасы Инвестициялар және даму министрлігінің кейбір мәселелері" туралы Қазақстан Республикасы Үкiметiнiң 2014 жылғы 19 қыркүйектегі № 995 қаулысына өзгерістер мен толықтырулар енгізу туралы" Қазақстан Республикасы Үкiметiнiң 2016 жылғы 15 желтоқсандағы № 804 қаулысының 1-тармағы (Қазақстан Республикасының ПҮАЖ-ы, 2016 ж., № 64, 418- құжат).</w:t>
      </w:r>
    </w:p>
    <w:p w:rsidR="00F84B59" w:rsidRDefault="00891E5A">
      <w:pPr>
        <w:spacing w:after="0"/>
        <w:jc w:val="both"/>
      </w:pPr>
      <w:bookmarkStart w:id="1382" w:name="z1683"/>
      <w:bookmarkEnd w:id="1381"/>
      <w:r>
        <w:rPr>
          <w:color w:val="000000"/>
          <w:sz w:val="28"/>
        </w:rPr>
        <w:t xml:space="preserve">       21. "Қазақстан Республикасы Үкіметінің кейбір шешімдеріне өзгерістер енгізу туралы" Қазақстан Республикасы Үкіметінің 2017 жылғы 8 маусымдағы № 350 қаулысымен бекітілген Қазақстан Республикасы Үкіметінің кейбір шешімдеріне енгізілетін өзгерістердің 22-тармағы (Қазақстан Республикасының ПҮАЖ-ы, 2017 ж., № 21, 170-құжат).</w:t>
      </w:r>
    </w:p>
    <w:p w:rsidR="00F84B59" w:rsidRDefault="00891E5A">
      <w:pPr>
        <w:spacing w:after="0"/>
        <w:jc w:val="both"/>
      </w:pPr>
      <w:bookmarkStart w:id="1383" w:name="z1684"/>
      <w:bookmarkEnd w:id="1382"/>
      <w:r>
        <w:rPr>
          <w:color w:val="000000"/>
          <w:sz w:val="28"/>
        </w:rPr>
        <w:t xml:space="preserve">       22. "Қазақстан Республикасы Инвестициялар және даму және Ұлттық экономика министрліктерінің кейбір мәселелері туралы" Қазақстан Республикасы Үкіметінің 2017 жылғы 15 ақпандағы № 70 қаулысымен бекітілген Қазақстан Республикасы Үкіметінің кейбір шешімдеріне енгізілетін өзгерістер мен толықтырулардың 5-тармағы (Қазақстан Республикасының ПҮАЖ-ы, 2017 ж., № 5, 40-құжат).</w:t>
      </w:r>
    </w:p>
    <w:p w:rsidR="00F84B59" w:rsidRDefault="00891E5A">
      <w:pPr>
        <w:spacing w:after="0"/>
        <w:jc w:val="both"/>
      </w:pPr>
      <w:bookmarkStart w:id="1384" w:name="z1685"/>
      <w:bookmarkEnd w:id="1383"/>
      <w:r>
        <w:rPr>
          <w:color w:val="000000"/>
          <w:sz w:val="28"/>
        </w:rPr>
        <w:t xml:space="preserve">       23. "KAZNEX INVEST" экспорт және инвестициялар жөніндегі ұлттық агенттігі" акционерлік қоғамын қайта атау туралы" Қазақстан Республикасы Үкіметінің 2017 жылғы 1 наурыздағы № 100 қаулысымен бекітілген Қазақстан Республикасы Үкіметінің кейбір шешімдеріне енгізілетін өзгерістер мен толықтырулардың 5-тармағы (Қазақстан Республикасының ПҮАЖ-ы, 2017 ж., № 9-10, 53-құжат).</w:t>
      </w:r>
    </w:p>
    <w:p w:rsidR="00F84B59" w:rsidRDefault="00891E5A">
      <w:pPr>
        <w:spacing w:after="0"/>
        <w:jc w:val="both"/>
      </w:pPr>
      <w:bookmarkStart w:id="1385" w:name="z1686"/>
      <w:bookmarkEnd w:id="1384"/>
      <w:r>
        <w:rPr>
          <w:color w:val="000000"/>
          <w:sz w:val="28"/>
        </w:rPr>
        <w:lastRenderedPageBreak/>
        <w:t xml:space="preserve">       24. "Қазақстан Республикасы Инвестициялар және даму министрлігінің кейбір мәселелері туралы" Қазақстан Республикасы Үкіметінің 2017 жылғы 19 мамырдағы № 276 қаулысымен бекітілген Қазақстан Республикасы Үкіметінің кейбір шешімдеріне енгізілетін өзгерістер мен толықтырулардың 3-тармағы (Қазақстан Республикасының ПҮАЖ-ы, 2017 ж., № 18, 133-құжат).</w:t>
      </w:r>
    </w:p>
    <w:p w:rsidR="00F84B59" w:rsidRDefault="00891E5A">
      <w:pPr>
        <w:spacing w:after="0"/>
        <w:jc w:val="both"/>
      </w:pPr>
      <w:bookmarkStart w:id="1386" w:name="z1687"/>
      <w:bookmarkEnd w:id="1385"/>
      <w:r>
        <w:rPr>
          <w:color w:val="000000"/>
          <w:sz w:val="28"/>
        </w:rPr>
        <w:t xml:space="preserve">       25. "Өнеркәсіп қауіпсіздігінің ұлттық ғылыми-техникалық орталығы" акционерлік қоғамын тарату туралы" Қазақстан Республикасы Үкіметінің 2017 жылғы 24 мамырдағы № 286 қаулысымен бекітілген Қазақстан Республикасы Үкіметінің кейбір шешімдеріне енгізілетін өзгерістердің 4-тармағы (Қазақстан Республикасының ПҮАЖ-ы, 2017 ж., № 18, 135-құжат).</w:t>
      </w:r>
    </w:p>
    <w:p w:rsidR="00F84B59" w:rsidRDefault="00891E5A">
      <w:pPr>
        <w:spacing w:after="0"/>
        <w:jc w:val="both"/>
      </w:pPr>
      <w:bookmarkStart w:id="1387" w:name="z1688"/>
      <w:bookmarkEnd w:id="1386"/>
      <w:r>
        <w:rPr>
          <w:color w:val="000000"/>
          <w:sz w:val="28"/>
        </w:rPr>
        <w:t xml:space="preserve">       26. "ТРМК Координатор" жауапкершілігі шектеулі серіктестігін тарату туралы" Қазақстан Республикасы Үкіметінің 2017 жылғы 25 мамырдағы № 291 қаулысымен бекітілген Қазақстан Республикасы Үкіметінің кейбір шешімдеріне енгізілетін өзгерістердің 3-тармағы (Қазақстан Республикасының ПҮАЖ-ы, 2017 ж., № 19, 139-құжат).</w:t>
      </w:r>
    </w:p>
    <w:p w:rsidR="00F84B59" w:rsidRDefault="00891E5A">
      <w:pPr>
        <w:spacing w:after="0"/>
        <w:jc w:val="both"/>
      </w:pPr>
      <w:bookmarkStart w:id="1388" w:name="z1689"/>
      <w:bookmarkEnd w:id="1387"/>
      <w:r>
        <w:rPr>
          <w:color w:val="000000"/>
          <w:sz w:val="28"/>
        </w:rPr>
        <w:t xml:space="preserve">       27. "Қазақстан Республикасы Инвестициялар және даму министрлігінің кейбір мәселелері" туралы Қазақстан Республикасы Үкіметінің 2014 жылғы 19 қыркүйектегі № 995 қаулысына өзгерістер мен толықтырулар енгізу туралы" Қазақстан Республикасы Үкіметінің 2017 жылғы 3 шілдедегі № 415 қаулысы.</w:t>
      </w:r>
    </w:p>
    <w:p w:rsidR="00F84B59" w:rsidRDefault="00891E5A">
      <w:pPr>
        <w:spacing w:after="0"/>
        <w:jc w:val="both"/>
      </w:pPr>
      <w:bookmarkStart w:id="1389" w:name="z1690"/>
      <w:bookmarkEnd w:id="1388"/>
      <w:r>
        <w:rPr>
          <w:color w:val="000000"/>
          <w:sz w:val="28"/>
        </w:rPr>
        <w:t xml:space="preserve">       28. "Тұрғын үй-коммуналдық шаруашылығын жаңғырту мен дамытудың қазақстандық орталығы" акционерлік қоғамын және "Тұрғын үй-коммуналдық шаруашылығын дамыту қоры" акционерлік қоғамын қайта ұйымдастыру туралы" Қазақстан Республикасы Үкіметінің 2017 жылғы 21 тамыздағы № 493 қаулысымен 3-тармағының 2) тармақшасы (Қазақстан Республикасының ПҮАЖ-ы, 2017 ж., № 33, 243-құжат).</w:t>
      </w:r>
    </w:p>
    <w:p w:rsidR="00F84B59" w:rsidRDefault="00891E5A">
      <w:pPr>
        <w:spacing w:after="0"/>
        <w:jc w:val="both"/>
      </w:pPr>
      <w:bookmarkStart w:id="1390" w:name="z1691"/>
      <w:bookmarkEnd w:id="1389"/>
      <w:r>
        <w:rPr>
          <w:color w:val="000000"/>
          <w:sz w:val="28"/>
        </w:rPr>
        <w:t xml:space="preserve">       29. "Қазақстан Республикасы Инвестициялар және даму министрлігінің кейбір мәселелері" туралы Қазақстан Республикасы Үкiметiнiң 2014 жылғы 19 қыркүйектегі № 995 қаулысына өзгерістер мен толықтырулар енгізу туралы" Қазақстан Республикасы Үкiметiнiң 2017 жылғы 20 қазандағы № 662 қаулысының 1-тармағы (Қазақстан Республикасының ПҮАЖ-ы, 2017 ж., № 47-48-49, 321-құжат).</w:t>
      </w:r>
    </w:p>
    <w:p w:rsidR="00F84B59" w:rsidRDefault="00891E5A">
      <w:pPr>
        <w:spacing w:after="0"/>
        <w:jc w:val="both"/>
      </w:pPr>
      <w:bookmarkStart w:id="1391" w:name="z1692"/>
      <w:bookmarkEnd w:id="1390"/>
      <w:r>
        <w:rPr>
          <w:color w:val="000000"/>
          <w:sz w:val="28"/>
        </w:rPr>
        <w:t xml:space="preserve">       30. "Қазақстан Республикасы Инвестициялар және даму министрлігі Көлік комитетінің кейбір республикалық мемлекеттік қазыналық кәсіпорындарын қайта ұйымдастыру туралы" Қазақстан Республикасы Үкіметінің 2017 жылғы 6 қарашадағы № 712 қаулысының 3-тармағының 1) тармақшасы (Қазақстан Республикасының ПҮАЖ-ы, 2017 ж., № 54, 355-құжат).</w:t>
      </w:r>
    </w:p>
    <w:p w:rsidR="00F84B59" w:rsidRDefault="00891E5A">
      <w:pPr>
        <w:spacing w:after="0"/>
        <w:jc w:val="both"/>
      </w:pPr>
      <w:bookmarkStart w:id="1392" w:name="z1693"/>
      <w:bookmarkEnd w:id="1391"/>
      <w:r>
        <w:rPr>
          <w:color w:val="000000"/>
          <w:sz w:val="28"/>
        </w:rPr>
        <w:lastRenderedPageBreak/>
        <w:t xml:space="preserve">       31. "Қазақстан Республикасы Инвестициялар және даму министрлігі Инвестиция комитетінің аумақтық департаменті – "Бурабай" арнайы экономикалық аймағының әкімшілігі" мемлекеттік мекемесін тарату туралы" Қазақстан Республикасы Үкіметінің 2018 жылғы 12 наурыздағы № 118 қаулысымен бекітілген Қазақстан Республикасы Үкіметінің кейбір шешімдеріне енгізілетін өзгерістердің 2-тармағы (Қазақстан Республикасының ПҮАЖ-ы, 2018 ж., № 15, 60-құжат).</w:t>
      </w:r>
    </w:p>
    <w:p w:rsidR="00F84B59" w:rsidRDefault="00891E5A">
      <w:pPr>
        <w:spacing w:after="0"/>
        <w:jc w:val="both"/>
      </w:pPr>
      <w:bookmarkStart w:id="1393" w:name="z1694"/>
      <w:bookmarkEnd w:id="1392"/>
      <w:r>
        <w:rPr>
          <w:color w:val="000000"/>
          <w:sz w:val="28"/>
        </w:rPr>
        <w:t xml:space="preserve">       32. "Қазақстан Республикасы Инвестициялар және даму министрлігінің кейбір мәселелері туралы" Қазақстан Республикасы Үкіметінің 2018 жылғы 3 мамырдағы № 235 қаулысының 3-тармағының 2) тармақшасы (Қазақстан Республикасының ПҮАЖ-ы, 2018 ж., № 23-24, 126-құжат).</w:t>
      </w:r>
    </w:p>
    <w:p w:rsidR="00F84B59" w:rsidRDefault="00891E5A">
      <w:pPr>
        <w:spacing w:after="0"/>
        <w:jc w:val="both"/>
      </w:pPr>
      <w:bookmarkStart w:id="1394" w:name="z1695"/>
      <w:bookmarkEnd w:id="1393"/>
      <w:r>
        <w:rPr>
          <w:color w:val="000000"/>
          <w:sz w:val="28"/>
        </w:rPr>
        <w:t xml:space="preserve">       33. "Қазақстан Республикасының Инвестициялар және даму министрлігі Геология және жер қойнауын пайдалану комитетінің "Қазгеоақпарат" республикалық геологиялық ақпарат орталығы" республикалық мемлекеттік мекемесін және Қазақстан Республикасының Инвестициялар және даму министрлігі Геология және жер қойнауын пайдалану комитетінің "Қазақстан Республикасы Геология және минералдық ресурстар ақпараттық-талдау орталығы" шаруашылық жүргізу құқығындағы республикалық мемлекеттік кәсіпорнын қайта ұйымдастыру туралы" Қазақстан Республикасы Үкіметінің 2018 жылғы 25 маусымдағы № 376 қаулысымен бекітілген Қазақстан Республикасы Үкіметінің кейбір шешімдеріне енгізілетін өзгерістер мен толықтырулардың 3-тармағы (Қазақстан Республикасының ПҮАЖ-ы, 2018 ж., № 33-34,188-құжат).</w:t>
      </w:r>
    </w:p>
    <w:p w:rsidR="00F84B59" w:rsidRDefault="00891E5A">
      <w:pPr>
        <w:spacing w:after="0"/>
        <w:jc w:val="both"/>
      </w:pPr>
      <w:bookmarkStart w:id="1395" w:name="z1696"/>
      <w:bookmarkEnd w:id="1394"/>
      <w:r>
        <w:rPr>
          <w:color w:val="000000"/>
          <w:sz w:val="28"/>
        </w:rPr>
        <w:t xml:space="preserve">       34. "Қазақстан Республикасының әкімшілік-аумақтық құрылысының кейбір мәселелері туралы" Қазақстан Республикасы Президентінің 2018 жылғы 19 маусымдағы № 702 Жарлығын іске асырудың кейбір мәселелері туралы" Қазақстан Республикасы Үкіметінің 2018 жылғы 11 шілдедегі № 420 қаулысымен бекітілген Қазақстан Республикасы Үкіметінің кейбір шешімдеріне енгізілетін өзгерістер мен толықтырулардың 8-тармағы (Қазақстан Республикасының ПҮАЖ-ы, 2018 ж., № 36-37-38, 212-құжат).</w:t>
      </w:r>
    </w:p>
    <w:p w:rsidR="00F84B59" w:rsidRDefault="00891E5A">
      <w:pPr>
        <w:spacing w:after="0"/>
        <w:jc w:val="both"/>
      </w:pPr>
      <w:bookmarkStart w:id="1396" w:name="z1697"/>
      <w:bookmarkEnd w:id="1395"/>
      <w:r>
        <w:rPr>
          <w:color w:val="000000"/>
          <w:sz w:val="28"/>
        </w:rPr>
        <w:t xml:space="preserve">       35. "Қазақстан Республикасы Үкіметінің кейбір шешімдеріне өзгерістер мен толықтырулар енгізу және Қазақстан Республикасы Үкіметінің кейбір шешімдерінің күші жойылды деп тану туралы" Қазақстан Республикасы Үкіметінің 2018 жылғы 17 шілдедегі № 437 қаулысымен бекітілген Қазақстан Республикасы Үкіметінің кейбір шешімдеріне енгізілетін өзгерістер мен толықтырулардың 3-тармағы (Қазақстан Республикасының ПҮАЖ-ы, 2018 ж., № 42, 224-құжат).</w:t>
      </w:r>
    </w:p>
    <w:p w:rsidR="00F84B59" w:rsidRDefault="00891E5A">
      <w:pPr>
        <w:spacing w:after="0"/>
        <w:jc w:val="both"/>
      </w:pPr>
      <w:bookmarkStart w:id="1397" w:name="z1698"/>
      <w:bookmarkEnd w:id="1396"/>
      <w:r>
        <w:rPr>
          <w:color w:val="000000"/>
          <w:sz w:val="28"/>
        </w:rPr>
        <w:lastRenderedPageBreak/>
        <w:t xml:space="preserve">       36. "Қазақстан Республикасы Үкіметінің кейбір шешімдеріне толықтырулар енгізу туралы" Қазақстан Республикасы Үкіметінің 2018 жылғы 20 қыркүйектегі № 578 қаулысының 1-тармағының 2) тармақшасы.</w:t>
      </w:r>
    </w:p>
    <w:p w:rsidR="00F84B59" w:rsidRDefault="00891E5A">
      <w:pPr>
        <w:spacing w:after="0"/>
        <w:jc w:val="both"/>
      </w:pPr>
      <w:bookmarkStart w:id="1398" w:name="z1699"/>
      <w:bookmarkEnd w:id="1397"/>
      <w:r>
        <w:rPr>
          <w:color w:val="000000"/>
          <w:sz w:val="28"/>
        </w:rPr>
        <w:t xml:space="preserve">       37. "Қазақстан көлік лизингтік компаниясы" акционерлік қоғамының кейбір мәселелері және Қазақстан Республикасы Үкіметінің кейбір шешімдеріне өзгерістер енгізу туралы" Қазақстан Республикасы Үкіметінің 2018 жылғы 29 қарашадағы № 798 қаулысымен бекітілген Қазақстан Республикасы Үкіметінің кейбір шешімдеріне енгізілетін өзгерістердің 3-тармағы.</w:t>
      </w:r>
    </w:p>
    <w:p w:rsidR="00F84B59" w:rsidRDefault="00891E5A">
      <w:pPr>
        <w:spacing w:after="0"/>
        <w:jc w:val="both"/>
      </w:pPr>
      <w:bookmarkStart w:id="1399" w:name="z1700"/>
      <w:bookmarkEnd w:id="1398"/>
      <w:r>
        <w:rPr>
          <w:color w:val="000000"/>
          <w:sz w:val="28"/>
        </w:rPr>
        <w:t xml:space="preserve">       38. "Қазақстан Республикасы Үкіметінің кейбір шешімдеріне өзгерістер мен толықтырулар енгізу туралы" Қазақстан Республикасы Үкіметінің 2018 жылғы 5 желтоқсандағы № 805 қаулысымен бекітілген Қазақстан Республикасы Үкіметінің кейбір шешімдеріне енгізілетін өзгерістер мен толықтырулардың 3-тармағы.</w:t>
      </w:r>
    </w:p>
    <w:bookmarkEnd w:id="1399"/>
    <w:p w:rsidR="00F84B59" w:rsidRDefault="00891E5A" w:rsidP="009826FD">
      <w:pPr>
        <w:spacing w:after="0"/>
      </w:pPr>
      <w:r>
        <w:br/>
      </w:r>
      <w:r>
        <w:br/>
      </w:r>
    </w:p>
    <w:sectPr w:rsidR="00F84B59">
      <w:pgSz w:w="11907" w:h="16839" w:code="9"/>
      <w:pgMar w:top="1440" w:right="1080" w:bottom="1440"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59"/>
    <w:rsid w:val="00393D79"/>
    <w:rsid w:val="00891E5A"/>
    <w:rsid w:val="009826FD"/>
    <w:rsid w:val="00F84B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rsid w:val="004A3277"/>
    <w:rPr>
      <w:rFonts w:ascii="Times New Roman" w:eastAsia="Times New Roman" w:hAnsi="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style>
  <w:style w:type="paragraph" w:styleId="Heading2">
    <w:name w:val="heading 2"/>
    <w:basedOn w:val="Normal"/>
    <w:next w:val="Normal"/>
    <w:link w:val="Heading2Char"/>
    <w:uiPriority w:val="9"/>
    <w:unhideWhenUsed/>
    <w:qFormat/>
    <w:rsid w:val="00841CD9"/>
    <w:pPr>
      <w:keepNext/>
      <w:keepLines/>
      <w:spacing w:before="200"/>
      <w:outlineLvl w:val="1"/>
    </w:pPr>
  </w:style>
  <w:style w:type="paragraph" w:styleId="Heading3">
    <w:name w:val="heading 3"/>
    <w:basedOn w:val="Normal"/>
    <w:next w:val="Normal"/>
    <w:link w:val="Heading3Char"/>
    <w:uiPriority w:val="9"/>
    <w:unhideWhenUsed/>
    <w:qFormat/>
    <w:rsid w:val="00841CD9"/>
    <w:pPr>
      <w:keepNext/>
      <w:keepLines/>
      <w:spacing w:before="200"/>
      <w:outlineLvl w:val="2"/>
    </w:pPr>
  </w:style>
  <w:style w:type="paragraph" w:styleId="Heading4">
    <w:name w:val="heading 4"/>
    <w:basedOn w:val="Normal"/>
    <w:next w:val="Normal"/>
    <w:link w:val="Heading4Char"/>
    <w:uiPriority w:val="9"/>
    <w:unhideWhenUsed/>
    <w:qFormat/>
    <w:rsid w:val="00841CD9"/>
    <w:pPr>
      <w:keepNext/>
      <w:keepLines/>
      <w:spacing w:before="20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rPr>
      <w:rFonts w:ascii="Times New Roman" w:eastAsia="Times New Roman" w:hAnsi="Times New Roman" w:cs="Times New Roman"/>
    </w:rPr>
  </w:style>
  <w:style w:type="character" w:customStyle="1" w:styleId="Heading1Char">
    <w:name w:val="Heading 1 Char"/>
    <w:basedOn w:val="DefaultParagraphFont"/>
    <w:link w:val="Heading1"/>
    <w:uiPriority w:val="9"/>
    <w:rsid w:val="00841CD9"/>
    <w:rPr>
      <w:rFonts w:ascii="Times New Roman" w:eastAsia="Times New Roman" w:hAnsi="Times New Roman" w:cs="Times New Roman"/>
    </w:rPr>
  </w:style>
  <w:style w:type="character" w:customStyle="1" w:styleId="Heading2Char">
    <w:name w:val="Heading 2 Char"/>
    <w:basedOn w:val="DefaultParagraphFont"/>
    <w:link w:val="Heading2"/>
    <w:uiPriority w:val="9"/>
    <w:rsid w:val="00841CD9"/>
    <w:rPr>
      <w:rFonts w:ascii="Times New Roman" w:eastAsia="Times New Roman" w:hAnsi="Times New Roman" w:cs="Times New Roman"/>
    </w:rPr>
  </w:style>
  <w:style w:type="character" w:customStyle="1" w:styleId="Heading3Char">
    <w:name w:val="Heading 3 Char"/>
    <w:basedOn w:val="DefaultParagraphFont"/>
    <w:link w:val="Heading3"/>
    <w:uiPriority w:val="9"/>
    <w:rsid w:val="00841CD9"/>
    <w:rPr>
      <w:rFonts w:ascii="Times New Roman" w:eastAsia="Times New Roman" w:hAnsi="Times New Roman" w:cs="Times New Roman"/>
    </w:rPr>
  </w:style>
  <w:style w:type="character" w:customStyle="1" w:styleId="Heading4Char">
    <w:name w:val="Heading 4 Char"/>
    <w:basedOn w:val="DefaultParagraphFont"/>
    <w:link w:val="Heading4"/>
    <w:uiPriority w:val="9"/>
    <w:rsid w:val="00841CD9"/>
    <w:rPr>
      <w:rFonts w:ascii="Times New Roman" w:eastAsia="Times New Roman" w:hAnsi="Times New Roman" w:cs="Times New Roman"/>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style>
  <w:style w:type="character" w:customStyle="1" w:styleId="SubtitleChar">
    <w:name w:val="Subtitle Char"/>
    <w:basedOn w:val="DefaultParagraphFont"/>
    <w:link w:val="Subtitle"/>
    <w:uiPriority w:val="11"/>
    <w:rsid w:val="00841CD9"/>
    <w:rPr>
      <w:rFonts w:ascii="Times New Roman" w:eastAsia="Times New Roman" w:hAnsi="Times New Roman" w:cs="Times New Roman"/>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style>
  <w:style w:type="character" w:customStyle="1" w:styleId="TitleChar">
    <w:name w:val="Title Char"/>
    <w:basedOn w:val="DefaultParagraphFont"/>
    <w:link w:val="Title"/>
    <w:uiPriority w:val="10"/>
    <w:rsid w:val="00841CD9"/>
    <w:rPr>
      <w:rFonts w:ascii="Times New Roman" w:eastAsia="Times New Roman" w:hAnsi="Times New Roman" w:cs="Times New Roman"/>
    </w:rPr>
  </w:style>
  <w:style w:type="character" w:styleId="Emphasis">
    <w:name w:val="Emphasis"/>
    <w:basedOn w:val="DefaultParagraphFont"/>
    <w:uiPriority w:val="20"/>
    <w:qFormat/>
    <w:rsid w:val="00D1197D"/>
    <w:rPr>
      <w:rFonts w:ascii="Times New Roman" w:eastAsia="Times New Roman" w:hAnsi="Times New Roman" w:cs="Times New Roman"/>
    </w:rPr>
  </w:style>
  <w:style w:type="character" w:styleId="Hyperlink">
    <w:name w:val="Hyperlink"/>
    <w:basedOn w:val="DefaultParagraphFont"/>
    <w:uiPriority w:val="99"/>
    <w:unhideWhenUsed/>
    <w:rPr>
      <w:rFonts w:ascii="Times New Roman" w:eastAsia="Times New Roman" w:hAnsi="Times New Roman" w:cs="Times New Roman"/>
    </w:rPr>
  </w:style>
  <w:style w:type="table" w:styleId="TableGrid">
    <w:name w:val="Table Grid"/>
    <w:basedOn w:val="TableNormal"/>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style>
  <w:style w:type="paragraph" w:customStyle="1" w:styleId="disclaimer">
    <w:name w:val="disclaimer"/>
    <w:basedOn w:val="Normal"/>
    <w:pPr>
      <w:jc w:val="center"/>
    </w:pPr>
    <w:rPr>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891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E5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Normal">
    <w:name w:val="Normal"/>
    <w:qFormat/>
    <w:rsid w:val="004A3277"/>
    <w:rPr>
      <w:rFonts w:ascii="Times New Roman" w:eastAsia="Times New Roman" w:hAnsi="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style>
  <w:style w:type="paragraph" w:styleId="Heading2">
    <w:name w:val="heading 2"/>
    <w:basedOn w:val="Normal"/>
    <w:next w:val="Normal"/>
    <w:link w:val="Heading2Char"/>
    <w:uiPriority w:val="9"/>
    <w:unhideWhenUsed/>
    <w:qFormat/>
    <w:rsid w:val="00841CD9"/>
    <w:pPr>
      <w:keepNext/>
      <w:keepLines/>
      <w:spacing w:before="200"/>
      <w:outlineLvl w:val="1"/>
    </w:pPr>
  </w:style>
  <w:style w:type="paragraph" w:styleId="Heading3">
    <w:name w:val="heading 3"/>
    <w:basedOn w:val="Normal"/>
    <w:next w:val="Normal"/>
    <w:link w:val="Heading3Char"/>
    <w:uiPriority w:val="9"/>
    <w:unhideWhenUsed/>
    <w:qFormat/>
    <w:rsid w:val="00841CD9"/>
    <w:pPr>
      <w:keepNext/>
      <w:keepLines/>
      <w:spacing w:before="200"/>
      <w:outlineLvl w:val="2"/>
    </w:pPr>
  </w:style>
  <w:style w:type="paragraph" w:styleId="Heading4">
    <w:name w:val="heading 4"/>
    <w:basedOn w:val="Normal"/>
    <w:next w:val="Normal"/>
    <w:link w:val="Heading4Char"/>
    <w:uiPriority w:val="9"/>
    <w:unhideWhenUsed/>
    <w:qFormat/>
    <w:rsid w:val="00841CD9"/>
    <w:pPr>
      <w:keepNext/>
      <w:keepLines/>
      <w:spacing w:before="20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rPr>
      <w:rFonts w:ascii="Times New Roman" w:eastAsia="Times New Roman" w:hAnsi="Times New Roman" w:cs="Times New Roman"/>
    </w:rPr>
  </w:style>
  <w:style w:type="character" w:customStyle="1" w:styleId="Heading1Char">
    <w:name w:val="Heading 1 Char"/>
    <w:basedOn w:val="DefaultParagraphFont"/>
    <w:link w:val="Heading1"/>
    <w:uiPriority w:val="9"/>
    <w:rsid w:val="00841CD9"/>
    <w:rPr>
      <w:rFonts w:ascii="Times New Roman" w:eastAsia="Times New Roman" w:hAnsi="Times New Roman" w:cs="Times New Roman"/>
    </w:rPr>
  </w:style>
  <w:style w:type="character" w:customStyle="1" w:styleId="Heading2Char">
    <w:name w:val="Heading 2 Char"/>
    <w:basedOn w:val="DefaultParagraphFont"/>
    <w:link w:val="Heading2"/>
    <w:uiPriority w:val="9"/>
    <w:rsid w:val="00841CD9"/>
    <w:rPr>
      <w:rFonts w:ascii="Times New Roman" w:eastAsia="Times New Roman" w:hAnsi="Times New Roman" w:cs="Times New Roman"/>
    </w:rPr>
  </w:style>
  <w:style w:type="character" w:customStyle="1" w:styleId="Heading3Char">
    <w:name w:val="Heading 3 Char"/>
    <w:basedOn w:val="DefaultParagraphFont"/>
    <w:link w:val="Heading3"/>
    <w:uiPriority w:val="9"/>
    <w:rsid w:val="00841CD9"/>
    <w:rPr>
      <w:rFonts w:ascii="Times New Roman" w:eastAsia="Times New Roman" w:hAnsi="Times New Roman" w:cs="Times New Roman"/>
    </w:rPr>
  </w:style>
  <w:style w:type="character" w:customStyle="1" w:styleId="Heading4Char">
    <w:name w:val="Heading 4 Char"/>
    <w:basedOn w:val="DefaultParagraphFont"/>
    <w:link w:val="Heading4"/>
    <w:uiPriority w:val="9"/>
    <w:rsid w:val="00841CD9"/>
    <w:rPr>
      <w:rFonts w:ascii="Times New Roman" w:eastAsia="Times New Roman" w:hAnsi="Times New Roman" w:cs="Times New Roman"/>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style>
  <w:style w:type="character" w:customStyle="1" w:styleId="SubtitleChar">
    <w:name w:val="Subtitle Char"/>
    <w:basedOn w:val="DefaultParagraphFont"/>
    <w:link w:val="Subtitle"/>
    <w:uiPriority w:val="11"/>
    <w:rsid w:val="00841CD9"/>
    <w:rPr>
      <w:rFonts w:ascii="Times New Roman" w:eastAsia="Times New Roman" w:hAnsi="Times New Roman" w:cs="Times New Roman"/>
    </w:rPr>
  </w:style>
  <w:style w:type="paragraph" w:styleId="Title">
    <w:name w:val="Title"/>
    <w:basedOn w:val="Normal"/>
    <w:next w:val="Normal"/>
    <w:link w:val="TitleChar"/>
    <w:uiPriority w:val="10"/>
    <w:qFormat/>
    <w:rsid w:val="00841CD9"/>
    <w:pPr>
      <w:pBdr>
        <w:bottom w:val="single" w:sz="8" w:space="4" w:color="4F81BD" w:themeColor="accent1"/>
      </w:pBdr>
      <w:spacing w:after="300"/>
      <w:contextualSpacing/>
    </w:pPr>
  </w:style>
  <w:style w:type="character" w:customStyle="1" w:styleId="TitleChar">
    <w:name w:val="Title Char"/>
    <w:basedOn w:val="DefaultParagraphFont"/>
    <w:link w:val="Title"/>
    <w:uiPriority w:val="10"/>
    <w:rsid w:val="00841CD9"/>
    <w:rPr>
      <w:rFonts w:ascii="Times New Roman" w:eastAsia="Times New Roman" w:hAnsi="Times New Roman" w:cs="Times New Roman"/>
    </w:rPr>
  </w:style>
  <w:style w:type="character" w:styleId="Emphasis">
    <w:name w:val="Emphasis"/>
    <w:basedOn w:val="DefaultParagraphFont"/>
    <w:uiPriority w:val="20"/>
    <w:qFormat/>
    <w:rsid w:val="00D1197D"/>
    <w:rPr>
      <w:rFonts w:ascii="Times New Roman" w:eastAsia="Times New Roman" w:hAnsi="Times New Roman" w:cs="Times New Roman"/>
    </w:rPr>
  </w:style>
  <w:style w:type="character" w:styleId="Hyperlink">
    <w:name w:val="Hyperlink"/>
    <w:basedOn w:val="DefaultParagraphFont"/>
    <w:uiPriority w:val="99"/>
    <w:unhideWhenUsed/>
    <w:rPr>
      <w:rFonts w:ascii="Times New Roman" w:eastAsia="Times New Roman" w:hAnsi="Times New Roman" w:cs="Times New Roman"/>
    </w:rPr>
  </w:style>
  <w:style w:type="table" w:styleId="TableGrid">
    <w:name w:val="Table Grid"/>
    <w:basedOn w:val="TableNormal"/>
    <w:uiPriority w:val="59"/>
    <w:pPr>
      <w:spacing w:after="0" w:line="240" w:lineRule="auto"/>
    </w:pPr>
    <w:rPr>
      <w:rFonts w:ascii="Times New Roman" w:eastAsia="Times New Roman" w:hAnsi="Times New Roman"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style>
  <w:style w:type="paragraph" w:customStyle="1" w:styleId="disclaimer">
    <w:name w:val="disclaimer"/>
    <w:basedOn w:val="Normal"/>
    <w:pPr>
      <w:jc w:val="center"/>
    </w:pPr>
    <w:rPr>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891E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1E5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44949FA5</Template>
  <TotalTime>0</TotalTime>
  <Pages>131</Pages>
  <Words>43292</Words>
  <Characters>246767</Characters>
  <Application>Microsoft Office Word</Application>
  <DocSecurity>0</DocSecurity>
  <Lines>2056</Lines>
  <Paragraphs>578</Paragraphs>
  <ScaleCrop>false</ScaleCrop>
  <HeadingPairs>
    <vt:vector size="2" baseType="variant">
      <vt:variant>
        <vt:lpstr>Title</vt:lpstr>
      </vt:variant>
      <vt:variant>
        <vt:i4>1</vt:i4>
      </vt:variant>
    </vt:vector>
  </HeadingPairs>
  <TitlesOfParts>
    <vt:vector size="1" baseType="lpstr">
      <vt:lpstr/>
    </vt:vector>
  </TitlesOfParts>
  <Company>SPecialiST RePack</Company>
  <LinksUpToDate>false</LinksUpToDate>
  <CharactersWithSpaces>289481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PITARAKI</dc:creator>
  <cp:lastModifiedBy>Anna PITARAKI</cp:lastModifiedBy>
  <cp:revision>2</cp:revision>
  <dcterms:created xsi:type="dcterms:W3CDTF">2019-12-05T11:06:00Z</dcterms:created>
  <dcterms:modified xsi:type="dcterms:W3CDTF">2019-12-05T11:06:00Z</dcterms:modified>
</cp:coreProperties>
</file>